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C19" w:rsidRPr="00CB69AC" w:rsidRDefault="001A5C19" w:rsidP="001A5C19">
      <w:pPr>
        <w:keepNext/>
        <w:ind w:left="5529"/>
        <w:rPr>
          <w:rFonts w:ascii="Liberation Serif" w:hAnsi="Liberation Serif"/>
          <w:bCs/>
        </w:rPr>
      </w:pPr>
      <w:r>
        <w:rPr>
          <w:rFonts w:ascii="Liberation Serif" w:hAnsi="Liberation Serif"/>
          <w:iCs/>
        </w:rPr>
        <w:tab/>
      </w:r>
      <w:r w:rsidR="00046AEA">
        <w:rPr>
          <w:rFonts w:ascii="Liberation Serif" w:hAnsi="Liberation Serif"/>
          <w:iCs/>
        </w:rPr>
        <w:t>Приложение № 6</w:t>
      </w:r>
    </w:p>
    <w:p w:rsidR="001A5C19" w:rsidRPr="0091308B" w:rsidRDefault="001A5C19" w:rsidP="001A5C19">
      <w:pPr>
        <w:pStyle w:val="a5"/>
        <w:spacing w:after="0"/>
        <w:ind w:left="5387"/>
        <w:jc w:val="left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bCs w:val="0"/>
          <w:sz w:val="28"/>
          <w:szCs w:val="28"/>
        </w:rPr>
        <w:tab/>
        <w:t xml:space="preserve">к </w:t>
      </w:r>
      <w:r>
        <w:rPr>
          <w:rFonts w:ascii="Liberation Serif" w:hAnsi="Liberation Serif"/>
          <w:b w:val="0"/>
          <w:sz w:val="28"/>
          <w:szCs w:val="28"/>
        </w:rPr>
        <w:t>Административному</w:t>
      </w:r>
      <w:r w:rsidRPr="0091308B">
        <w:rPr>
          <w:rFonts w:ascii="Liberation Serif" w:hAnsi="Liberation Serif"/>
          <w:b w:val="0"/>
          <w:sz w:val="28"/>
          <w:szCs w:val="28"/>
        </w:rPr>
        <w:t xml:space="preserve"> </w:t>
      </w:r>
      <w:r>
        <w:rPr>
          <w:rFonts w:ascii="Liberation Serif" w:hAnsi="Liberation Serif"/>
          <w:b w:val="0"/>
          <w:sz w:val="28"/>
          <w:szCs w:val="28"/>
        </w:rPr>
        <w:tab/>
      </w:r>
      <w:r w:rsidRPr="0091308B">
        <w:rPr>
          <w:rFonts w:ascii="Liberation Serif" w:hAnsi="Liberation Serif"/>
          <w:b w:val="0"/>
          <w:sz w:val="28"/>
          <w:szCs w:val="28"/>
        </w:rPr>
        <w:t>регламент</w:t>
      </w:r>
      <w:r>
        <w:rPr>
          <w:rFonts w:ascii="Liberation Serif" w:hAnsi="Liberation Serif"/>
          <w:b w:val="0"/>
          <w:sz w:val="28"/>
          <w:szCs w:val="28"/>
        </w:rPr>
        <w:t>у</w:t>
      </w:r>
      <w:r w:rsidRPr="0091308B">
        <w:rPr>
          <w:rFonts w:ascii="Liberation Serif" w:hAnsi="Liberation Serif"/>
          <w:b w:val="0"/>
          <w:sz w:val="28"/>
          <w:szCs w:val="28"/>
        </w:rPr>
        <w:t xml:space="preserve"> предоставления </w:t>
      </w:r>
      <w:r>
        <w:rPr>
          <w:rFonts w:ascii="Liberation Serif" w:hAnsi="Liberation Serif"/>
          <w:b w:val="0"/>
          <w:sz w:val="28"/>
          <w:szCs w:val="28"/>
        </w:rPr>
        <w:tab/>
      </w:r>
      <w:r w:rsidRPr="0091308B">
        <w:rPr>
          <w:rFonts w:ascii="Liberation Serif" w:hAnsi="Liberation Serif"/>
          <w:b w:val="0"/>
          <w:sz w:val="28"/>
          <w:szCs w:val="28"/>
        </w:rPr>
        <w:t xml:space="preserve">муниципальной услуги </w:t>
      </w:r>
    </w:p>
    <w:p w:rsidR="001A5C19" w:rsidRDefault="001A5C19" w:rsidP="001A5C19">
      <w:pPr>
        <w:pStyle w:val="a4"/>
        <w:spacing w:after="0" w:line="240" w:lineRule="auto"/>
        <w:ind w:left="5387"/>
        <w:jc w:val="left"/>
        <w:rPr>
          <w:rFonts w:ascii="Liberation Serif" w:hAnsi="Liberation Serif"/>
          <w:b w:val="0"/>
          <w:bCs/>
          <w:sz w:val="28"/>
          <w:szCs w:val="28"/>
        </w:rPr>
      </w:pPr>
      <w:r>
        <w:rPr>
          <w:rFonts w:ascii="Liberation Serif" w:hAnsi="Liberation Serif"/>
          <w:b w:val="0"/>
          <w:bCs/>
          <w:sz w:val="28"/>
          <w:szCs w:val="28"/>
        </w:rPr>
        <w:tab/>
      </w:r>
      <w:r w:rsidRPr="0091308B">
        <w:rPr>
          <w:rFonts w:ascii="Liberation Serif" w:hAnsi="Liberation Serif"/>
          <w:b w:val="0"/>
          <w:bCs/>
          <w:sz w:val="28"/>
          <w:szCs w:val="28"/>
        </w:rPr>
        <w:t xml:space="preserve">«Запись на обучение по </w:t>
      </w:r>
      <w:r>
        <w:rPr>
          <w:rFonts w:ascii="Liberation Serif" w:hAnsi="Liberation Serif"/>
          <w:b w:val="0"/>
          <w:bCs/>
          <w:sz w:val="28"/>
          <w:szCs w:val="28"/>
        </w:rPr>
        <w:tab/>
      </w:r>
      <w:r w:rsidRPr="0091308B">
        <w:rPr>
          <w:rFonts w:ascii="Liberation Serif" w:hAnsi="Liberation Serif"/>
          <w:b w:val="0"/>
          <w:bCs/>
          <w:sz w:val="28"/>
          <w:szCs w:val="28"/>
        </w:rPr>
        <w:t xml:space="preserve">дополнительной </w:t>
      </w:r>
      <w:r>
        <w:rPr>
          <w:rFonts w:ascii="Liberation Serif" w:hAnsi="Liberation Serif"/>
          <w:b w:val="0"/>
          <w:bCs/>
          <w:sz w:val="28"/>
          <w:szCs w:val="28"/>
        </w:rPr>
        <w:tab/>
      </w:r>
      <w:r w:rsidRPr="0091308B">
        <w:rPr>
          <w:rFonts w:ascii="Liberation Serif" w:hAnsi="Liberation Serif"/>
          <w:b w:val="0"/>
          <w:bCs/>
          <w:sz w:val="28"/>
          <w:szCs w:val="28"/>
        </w:rPr>
        <w:t>образовательной программе»</w:t>
      </w:r>
    </w:p>
    <w:p w:rsidR="001A5C19" w:rsidRPr="00CB69AC" w:rsidRDefault="001A5C19" w:rsidP="001A5C19">
      <w:pPr>
        <w:rPr>
          <w:rFonts w:ascii="Liberation Serif" w:hAnsi="Liberation Serif"/>
        </w:rPr>
      </w:pPr>
    </w:p>
    <w:p w:rsidR="001A5C19" w:rsidRPr="00806060" w:rsidRDefault="001A5C19" w:rsidP="001A5C19">
      <w:pPr>
        <w:keepNext/>
        <w:ind w:left="709"/>
        <w:jc w:val="center"/>
        <w:rPr>
          <w:rFonts w:ascii="Liberation Serif" w:hAnsi="Liberation Serif"/>
          <w:bCs/>
        </w:rPr>
      </w:pPr>
      <w:bookmarkStart w:id="0" w:name="__RefHeading___Toc83023834"/>
      <w:bookmarkEnd w:id="0"/>
      <w:r w:rsidRPr="00CB69AC">
        <w:rPr>
          <w:rFonts w:ascii="Liberation Serif" w:hAnsi="Liberation Serif"/>
          <w:bCs/>
        </w:rPr>
        <w:t>Форма договора об образовании</w:t>
      </w:r>
    </w:p>
    <w:p w:rsidR="001A5C19" w:rsidRPr="00CB69AC" w:rsidRDefault="001A5C19" w:rsidP="001A5C19">
      <w:pPr>
        <w:jc w:val="center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на обучение по дополнительным общеобразовательным программам</w:t>
      </w:r>
    </w:p>
    <w:p w:rsidR="001A5C19" w:rsidRPr="00CB69AC" w:rsidRDefault="001A5C19" w:rsidP="001A5C19">
      <w:pPr>
        <w:jc w:val="center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в рамках персонифицированного финансирования дополнительного образования детей</w:t>
      </w:r>
    </w:p>
    <w:tbl>
      <w:tblPr>
        <w:tblW w:w="0" w:type="auto"/>
        <w:tblInd w:w="20" w:type="dxa"/>
        <w:tblLayout w:type="fixed"/>
        <w:tblLook w:val="0000"/>
      </w:tblPr>
      <w:tblGrid>
        <w:gridCol w:w="5060"/>
        <w:gridCol w:w="5058"/>
      </w:tblGrid>
      <w:tr w:rsidR="001A5C19" w:rsidRPr="00CB69AC" w:rsidTr="00C61695">
        <w:trPr>
          <w:trHeight w:val="499"/>
        </w:trPr>
        <w:tc>
          <w:tcPr>
            <w:tcW w:w="5060" w:type="dxa"/>
            <w:shd w:val="clear" w:color="auto" w:fill="auto"/>
          </w:tcPr>
          <w:p w:rsidR="001A5C19" w:rsidRPr="00CB69AC" w:rsidRDefault="001A5C19" w:rsidP="001A5C19">
            <w:pPr>
              <w:tabs>
                <w:tab w:val="left" w:leader="underscore" w:pos="510"/>
                <w:tab w:val="left" w:leader="underscore" w:pos="1690"/>
                <w:tab w:val="left" w:leader="underscore" w:pos="2559"/>
                <w:tab w:val="left" w:pos="4359"/>
                <w:tab w:val="left" w:pos="8444"/>
                <w:tab w:val="left" w:leader="underscore" w:pos="9577"/>
              </w:tabs>
              <w:jc w:val="both"/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«_______»_________________ 20 ___ г.</w:t>
            </w:r>
          </w:p>
        </w:tc>
        <w:tc>
          <w:tcPr>
            <w:tcW w:w="5058" w:type="dxa"/>
            <w:shd w:val="clear" w:color="auto" w:fill="auto"/>
          </w:tcPr>
          <w:p w:rsidR="001A5C19" w:rsidRPr="00CB69AC" w:rsidRDefault="001A5C19" w:rsidP="001A5C19">
            <w:pPr>
              <w:tabs>
                <w:tab w:val="left" w:leader="underscore" w:pos="510"/>
                <w:tab w:val="left" w:leader="underscore" w:pos="1690"/>
                <w:tab w:val="left" w:leader="underscore" w:pos="2559"/>
                <w:tab w:val="left" w:pos="4359"/>
                <w:tab w:val="left" w:pos="8444"/>
                <w:tab w:val="left" w:leader="underscore" w:pos="9577"/>
              </w:tabs>
              <w:ind w:firstLine="709"/>
              <w:jc w:val="both"/>
              <w:rPr>
                <w:rFonts w:ascii="Liberation Serif" w:hAnsi="Liberation Serif"/>
              </w:rPr>
            </w:pPr>
            <w:r w:rsidRPr="00CB69AC">
              <w:rPr>
                <w:rFonts w:ascii="Liberation Serif" w:hAnsi="Liberation Serif"/>
              </w:rPr>
              <w:t>№ __________________</w:t>
            </w:r>
          </w:p>
        </w:tc>
      </w:tr>
    </w:tbl>
    <w:p w:rsidR="001A5C19" w:rsidRDefault="001A5C19" w:rsidP="001A5C19">
      <w:pPr>
        <w:ind w:right="-42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</w:r>
      <w:r w:rsidRPr="00CB69AC">
        <w:rPr>
          <w:rFonts w:ascii="Liberation Serif" w:hAnsi="Liberation Serif"/>
        </w:rPr>
        <w:t>Настоящий документ, размещенный в Автоматизированной информационной системе «</w:t>
      </w:r>
      <w:r w:rsidR="00416686">
        <w:rPr>
          <w:rFonts w:ascii="Liberation Serif" w:hAnsi="Liberation Serif"/>
        </w:rPr>
        <w:t>Портал персонифицированного дополнительного образования Свердловской области» (далее – АИС «Портал</w:t>
      </w:r>
      <w:r w:rsidRPr="00CB69AC">
        <w:rPr>
          <w:rFonts w:ascii="Liberation Serif" w:hAnsi="Liberation Serif"/>
        </w:rPr>
        <w:t>») по адресу __________________________, является предложением (офертой) ___________________________________________</w:t>
      </w:r>
    </w:p>
    <w:p w:rsidR="001A5C19" w:rsidRPr="001A5C19" w:rsidRDefault="001A5C19" w:rsidP="001A5C19">
      <w:pPr>
        <w:ind w:right="-427"/>
        <w:jc w:val="center"/>
        <w:rPr>
          <w:rFonts w:ascii="Liberation Serif" w:hAnsi="Liberation Serif"/>
          <w:i/>
          <w:sz w:val="24"/>
          <w:szCs w:val="24"/>
        </w:rPr>
      </w:pPr>
      <w:r w:rsidRPr="001A5C19">
        <w:rPr>
          <w:rFonts w:ascii="Liberation Serif" w:hAnsi="Liberation Serif"/>
          <w:i/>
          <w:sz w:val="24"/>
          <w:szCs w:val="24"/>
        </w:rPr>
        <w:t>(полное наименование Организации</w:t>
      </w:r>
      <w:r w:rsidRPr="001A5C19">
        <w:rPr>
          <w:rFonts w:ascii="Liberation Serif" w:hAnsi="Liberation Serif"/>
          <w:i/>
          <w:iCs/>
          <w:spacing w:val="2"/>
          <w:sz w:val="24"/>
          <w:szCs w:val="24"/>
          <w:shd w:val="clear" w:color="auto" w:fill="FFFFFF"/>
        </w:rPr>
        <w:t>, осуществляющей образовательную деятельность по дополнительным образовательным программам</w:t>
      </w:r>
      <w:r w:rsidRPr="001A5C19">
        <w:rPr>
          <w:rFonts w:ascii="Liberation Serif" w:hAnsi="Liberation Serif"/>
          <w:i/>
          <w:sz w:val="24"/>
          <w:szCs w:val="24"/>
        </w:rPr>
        <w:t>)</w:t>
      </w:r>
    </w:p>
    <w:p w:rsidR="001A5C19" w:rsidRPr="00CB69AC" w:rsidRDefault="001A5C19" w:rsidP="001A5C19">
      <w:pPr>
        <w:ind w:right="-427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(далее ‒ Организация), дейс</w:t>
      </w:r>
      <w:r>
        <w:rPr>
          <w:rFonts w:ascii="Liberation Serif" w:hAnsi="Liberation Serif"/>
        </w:rPr>
        <w:t>твующее на основании лицензии №</w:t>
      </w:r>
      <w:r w:rsidRPr="00CB69AC">
        <w:rPr>
          <w:rFonts w:ascii="Liberation Serif" w:hAnsi="Liberation Serif"/>
        </w:rPr>
        <w:t>_____________, выданной __________________________________________________, в лице директора Организации</w:t>
      </w:r>
      <w:r w:rsidRPr="001A5C19">
        <w:rPr>
          <w:rFonts w:ascii="Liberation Serif" w:hAnsi="Liberation Serif"/>
          <w:i/>
          <w:sz w:val="24"/>
          <w:szCs w:val="24"/>
        </w:rPr>
        <w:t xml:space="preserve"> </w:t>
      </w:r>
      <w:r w:rsidRPr="00CB69AC">
        <w:rPr>
          <w:rFonts w:ascii="Liberation Serif" w:hAnsi="Liberation Serif"/>
        </w:rPr>
        <w:t>____________________________________________, действующего на основании Устава, именуемый в дальнейшем «Исполнитель», заключить Договор об образовании на обучение по дополнительным общеобразовательным программам в рамках персонифицированного финансирования дополнительного образ</w:t>
      </w:r>
      <w:r>
        <w:rPr>
          <w:rFonts w:ascii="Liberation Serif" w:hAnsi="Liberation Serif"/>
        </w:rPr>
        <w:t xml:space="preserve">ования детей (далее - Договор) </w:t>
      </w:r>
      <w:r w:rsidRPr="00CB69AC">
        <w:rPr>
          <w:rFonts w:ascii="Liberation Serif" w:hAnsi="Liberation Serif"/>
        </w:rPr>
        <w:t>с ___________________________________</w:t>
      </w:r>
      <w:r>
        <w:rPr>
          <w:rFonts w:ascii="Liberation Serif" w:hAnsi="Liberation Serif"/>
        </w:rPr>
        <w:t>_______________________________</w:t>
      </w:r>
      <w:r w:rsidRPr="00CB69AC">
        <w:rPr>
          <w:rFonts w:ascii="Liberation Serif" w:hAnsi="Liberation Serif"/>
        </w:rPr>
        <w:t xml:space="preserve">, </w:t>
      </w:r>
      <w:r w:rsidRPr="001A5C19">
        <w:rPr>
          <w:rFonts w:ascii="Liberation Serif" w:hAnsi="Liberation Serif"/>
          <w:i/>
          <w:sz w:val="24"/>
          <w:szCs w:val="24"/>
        </w:rPr>
        <w:t>(Ф.И.О. родителя (законного представителя) несовершеннолетнего)</w:t>
      </w:r>
      <w:r w:rsidRPr="00CB69AC">
        <w:rPr>
          <w:rFonts w:ascii="Liberation Serif" w:hAnsi="Liberation Serif"/>
        </w:rPr>
        <w:tab/>
        <w:t xml:space="preserve"> име</w:t>
      </w:r>
      <w:r>
        <w:rPr>
          <w:rFonts w:ascii="Liberation Serif" w:hAnsi="Liberation Serif"/>
        </w:rPr>
        <w:t xml:space="preserve">нуемый в дальнейшем «Заказчик» </w:t>
      </w:r>
      <w:r w:rsidRPr="00CB69AC">
        <w:rPr>
          <w:rFonts w:ascii="Liberation Serif" w:hAnsi="Liberation Serif"/>
        </w:rPr>
        <w:t>и ______________________</w:t>
      </w:r>
      <w:r>
        <w:rPr>
          <w:rFonts w:ascii="Liberation Serif" w:hAnsi="Liberation Serif"/>
        </w:rPr>
        <w:t>______________</w:t>
      </w:r>
      <w:r w:rsidRPr="00CB69AC">
        <w:rPr>
          <w:rFonts w:ascii="Liberation Serif" w:hAnsi="Liberation Serif"/>
        </w:rPr>
        <w:t>, именуемый в дальнейшем</w:t>
      </w:r>
      <w:r>
        <w:rPr>
          <w:rFonts w:ascii="Liberation Serif" w:hAnsi="Liberation Serif"/>
        </w:rPr>
        <w:t xml:space="preserve"> </w:t>
      </w:r>
      <w:r w:rsidRPr="001A5C19">
        <w:rPr>
          <w:rFonts w:ascii="Liberation Serif" w:hAnsi="Liberation Serif"/>
          <w:i/>
          <w:sz w:val="24"/>
          <w:szCs w:val="24"/>
        </w:rPr>
        <w:t>(Ф.И.О. лица, зачисляемого на обучение)</w:t>
      </w:r>
      <w:r w:rsidRPr="00CB69AC">
        <w:rPr>
          <w:rFonts w:ascii="Liberation Serif" w:hAnsi="Liberation Serif"/>
        </w:rPr>
        <w:t xml:space="preserve"> «Обучающийся», совместно именуемые «Стороны».</w:t>
      </w:r>
    </w:p>
    <w:p w:rsidR="001A5C19" w:rsidRPr="00CB69AC" w:rsidRDefault="001A5C19" w:rsidP="001A5C19">
      <w:pPr>
        <w:keepNext/>
        <w:keepLines/>
        <w:ind w:right="-427" w:firstLine="709"/>
        <w:jc w:val="center"/>
        <w:rPr>
          <w:rFonts w:ascii="Liberation Serif" w:hAnsi="Liberation Serif"/>
        </w:rPr>
      </w:pPr>
      <w:r w:rsidRPr="00CB69AC">
        <w:rPr>
          <w:rFonts w:ascii="Liberation Serif" w:hAnsi="Liberation Serif"/>
          <w:b/>
          <w:bCs/>
        </w:rPr>
        <w:t>1. Предмет договора</w:t>
      </w:r>
    </w:p>
    <w:p w:rsidR="001A5C19" w:rsidRPr="00CB69AC" w:rsidRDefault="001A5C19" w:rsidP="001A5C19">
      <w:pPr>
        <w:keepNext/>
        <w:keepLines/>
        <w:ind w:right="-427" w:firstLine="709"/>
        <w:jc w:val="center"/>
        <w:rPr>
          <w:rFonts w:ascii="Liberation Serif" w:hAnsi="Liberation Serif"/>
        </w:rPr>
      </w:pPr>
    </w:p>
    <w:p w:rsidR="001A5C19" w:rsidRPr="00CB69AC" w:rsidRDefault="001A5C19" w:rsidP="001A5C19">
      <w:pPr>
        <w:numPr>
          <w:ilvl w:val="1"/>
          <w:numId w:val="3"/>
        </w:numPr>
        <w:tabs>
          <w:tab w:val="left" w:pos="476"/>
        </w:tabs>
        <w:ind w:left="0" w:right="-427"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Надлежащим акцептом настоящей оферты в соответствии со статьей 438 Гражданского Кодекса Российской Федерации счит</w:t>
      </w:r>
      <w:r>
        <w:rPr>
          <w:rFonts w:ascii="Liberation Serif" w:hAnsi="Liberation Serif"/>
        </w:rPr>
        <w:t xml:space="preserve">ается осуществление Заказчиком </w:t>
      </w:r>
      <w:r w:rsidRPr="00CB69AC">
        <w:rPr>
          <w:rFonts w:ascii="Liberation Serif" w:hAnsi="Liberation Serif"/>
        </w:rPr>
        <w:t>в совокупности всех нижеперечисленных действий:</w:t>
      </w:r>
    </w:p>
    <w:p w:rsidR="001A5C19" w:rsidRPr="00CB69AC" w:rsidRDefault="001A5C19" w:rsidP="001A5C19">
      <w:pPr>
        <w:numPr>
          <w:ilvl w:val="2"/>
          <w:numId w:val="3"/>
        </w:numPr>
        <w:tabs>
          <w:tab w:val="left" w:pos="476"/>
        </w:tabs>
        <w:ind w:left="0" w:right="-427"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заполнение формы записи на обучение по выбранной дополнительной общеобразовательной программе (части дополнительной общеобразовательной программы) посредством АИС «Навигатор»;</w:t>
      </w:r>
    </w:p>
    <w:p w:rsidR="001A5C19" w:rsidRPr="00CB69AC" w:rsidRDefault="001A5C19" w:rsidP="001A5C19">
      <w:pPr>
        <w:numPr>
          <w:ilvl w:val="2"/>
          <w:numId w:val="3"/>
        </w:numPr>
        <w:tabs>
          <w:tab w:val="left" w:pos="476"/>
        </w:tabs>
        <w:ind w:left="0" w:right="-427"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ознакомление с у</w:t>
      </w:r>
      <w:r w:rsidR="00416686">
        <w:rPr>
          <w:rFonts w:ascii="Liberation Serif" w:hAnsi="Liberation Serif"/>
        </w:rPr>
        <w:t>словиями оферты в АИС «Портал</w:t>
      </w:r>
      <w:r w:rsidRPr="00CB69AC">
        <w:rPr>
          <w:rFonts w:ascii="Liberation Serif" w:hAnsi="Liberation Serif"/>
        </w:rPr>
        <w:t>» по адресу __________________;</w:t>
      </w:r>
    </w:p>
    <w:p w:rsidR="001A5C19" w:rsidRPr="00CB69AC" w:rsidRDefault="001A5C19" w:rsidP="001A5C19">
      <w:pPr>
        <w:numPr>
          <w:ilvl w:val="2"/>
          <w:numId w:val="3"/>
        </w:numPr>
        <w:tabs>
          <w:tab w:val="left" w:pos="476"/>
        </w:tabs>
        <w:ind w:left="0" w:right="-427"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выражение согласия на получение образовательных услуг по дополнительной общеобразовательной программе (части дополнительной общеобразовательной программы) в рамках персонифицированного </w:t>
      </w:r>
      <w:r w:rsidRPr="00CB69AC">
        <w:rPr>
          <w:rFonts w:ascii="Liberation Serif" w:hAnsi="Liberation Serif"/>
        </w:rPr>
        <w:lastRenderedPageBreak/>
        <w:t>финансирования дополнительного образования детей посредством нажатия кнопки «Записаться».</w:t>
      </w:r>
    </w:p>
    <w:p w:rsidR="001A5C19" w:rsidRPr="002118B3" w:rsidRDefault="001A5C19" w:rsidP="001A5C19">
      <w:pPr>
        <w:numPr>
          <w:ilvl w:val="1"/>
          <w:numId w:val="3"/>
        </w:numPr>
        <w:tabs>
          <w:tab w:val="left" w:pos="476"/>
        </w:tabs>
        <w:ind w:left="0" w:right="-427" w:firstLine="709"/>
        <w:jc w:val="both"/>
        <w:rPr>
          <w:rFonts w:ascii="Liberation Serif" w:hAnsi="Liberation Serif"/>
        </w:rPr>
      </w:pPr>
      <w:r w:rsidRPr="002118B3">
        <w:rPr>
          <w:rFonts w:ascii="Liberation Serif" w:hAnsi="Liberation Serif"/>
        </w:rPr>
        <w:t xml:space="preserve">Предметом Договора является оказание образовательных услуг Исполнителем Обучающемуся в рамках системы персонифицированного финансирования дополнительного образования детей согласно Правилам персонифицированного финансирования дополнительного образования детей в </w:t>
      </w:r>
      <w:r w:rsidR="002118B3" w:rsidRPr="002118B3">
        <w:rPr>
          <w:rFonts w:ascii="Liberation Serif" w:hAnsi="Liberation Serif"/>
        </w:rPr>
        <w:t xml:space="preserve">Свердловской области, утвержденным </w:t>
      </w:r>
      <w:r w:rsidR="008F6024">
        <w:rPr>
          <w:rFonts w:ascii="Liberation Serif" w:hAnsi="Liberation Serif"/>
        </w:rPr>
        <w:t xml:space="preserve">Приказом Министерства образования и молодежной политики </w:t>
      </w:r>
      <w:r w:rsidR="002118B3" w:rsidRPr="002118B3">
        <w:rPr>
          <w:rFonts w:ascii="Liberation Serif" w:hAnsi="Liberation Serif"/>
        </w:rPr>
        <w:t>Правительства Свердловской области от 26.06.2019 г. № 70- Д.</w:t>
      </w:r>
      <w:r w:rsidRPr="002118B3">
        <w:rPr>
          <w:rFonts w:ascii="Liberation Serif" w:hAnsi="Liberation Serif"/>
        </w:rPr>
        <w:t xml:space="preserve"> </w:t>
      </w:r>
    </w:p>
    <w:p w:rsidR="001A5C19" w:rsidRPr="002118B3" w:rsidRDefault="001A5C19" w:rsidP="001A5C19">
      <w:pPr>
        <w:numPr>
          <w:ilvl w:val="1"/>
          <w:numId w:val="3"/>
        </w:numPr>
        <w:tabs>
          <w:tab w:val="left" w:pos="476"/>
        </w:tabs>
        <w:ind w:left="0" w:right="-427" w:firstLine="709"/>
        <w:jc w:val="both"/>
        <w:rPr>
          <w:rFonts w:ascii="Liberation Serif" w:hAnsi="Liberation Serif"/>
        </w:rPr>
      </w:pPr>
      <w:r w:rsidRPr="002118B3">
        <w:rPr>
          <w:rFonts w:ascii="Liberation Serif" w:hAnsi="Liberation Serif"/>
        </w:rPr>
        <w:t xml:space="preserve">По настоящему Договору Исполнитель обязуется оказать Обучающемуся образовательную услугу по обучению по дополнительной общеобразовательной программе (части дополнительной общеобразовательной программы) в рамках системы персонифицированного финансирования дополнительного образования детей в </w:t>
      </w:r>
      <w:r w:rsidR="008F6024">
        <w:rPr>
          <w:rFonts w:ascii="Liberation Serif" w:hAnsi="Liberation Serif"/>
        </w:rPr>
        <w:t>Свердловской области</w:t>
      </w:r>
      <w:r w:rsidRPr="002118B3">
        <w:rPr>
          <w:rFonts w:ascii="Liberation Serif" w:hAnsi="Liberation Serif"/>
        </w:rPr>
        <w:t xml:space="preserve"> в соответствии с Правилами персонифицированного финансирования дополнительного образования </w:t>
      </w:r>
      <w:r w:rsidR="002118B3" w:rsidRPr="002118B3">
        <w:rPr>
          <w:rFonts w:ascii="Liberation Serif" w:hAnsi="Liberation Serif"/>
        </w:rPr>
        <w:t xml:space="preserve">детей в Свердловской области, утвержденными </w:t>
      </w:r>
      <w:r w:rsidR="008F6024">
        <w:rPr>
          <w:rFonts w:ascii="Liberation Serif" w:hAnsi="Liberation Serif"/>
        </w:rPr>
        <w:t>Приказом Министерства образования и молодежной политики</w:t>
      </w:r>
      <w:r w:rsidR="002118B3" w:rsidRPr="002118B3">
        <w:rPr>
          <w:rFonts w:ascii="Liberation Serif" w:hAnsi="Liberation Serif"/>
        </w:rPr>
        <w:t xml:space="preserve"> Свердловской области от 26.06.2019 г. № 70- Д,</w:t>
      </w:r>
      <w:r w:rsidRPr="002118B3">
        <w:rPr>
          <w:rFonts w:ascii="Liberation Serif" w:hAnsi="Liberation Serif"/>
        </w:rPr>
        <w:t xml:space="preserve"> Федеральным законом от 29.12.2012 г. №273-ФЗ «Об образовании в Российской Федерации», Федеральным законом от 24.07.1998 №124-ФЗ «Об основных гарантиях прав ребенка в Российской Федерации», Семейным кодексом Российской Федерации, Конвенцией о правах ребенка.</w:t>
      </w:r>
    </w:p>
    <w:p w:rsidR="001A5C19" w:rsidRPr="00CB69AC" w:rsidRDefault="001A5C19" w:rsidP="001A5C19">
      <w:pPr>
        <w:tabs>
          <w:tab w:val="left" w:pos="476"/>
        </w:tabs>
        <w:ind w:left="720" w:right="-427"/>
        <w:rPr>
          <w:rFonts w:ascii="Liberation Serif" w:hAnsi="Liberation Serif"/>
        </w:rPr>
      </w:pPr>
    </w:p>
    <w:p w:rsidR="001A5C19" w:rsidRPr="00CB69AC" w:rsidRDefault="001A5C19" w:rsidP="001A5C19">
      <w:pPr>
        <w:keepNext/>
        <w:keepLines/>
        <w:ind w:right="-427" w:firstLine="709"/>
        <w:jc w:val="center"/>
        <w:rPr>
          <w:rFonts w:ascii="Liberation Serif" w:hAnsi="Liberation Serif"/>
        </w:rPr>
      </w:pPr>
      <w:r w:rsidRPr="00CB69AC">
        <w:rPr>
          <w:rFonts w:ascii="Liberation Serif" w:hAnsi="Liberation Serif"/>
          <w:b/>
          <w:bCs/>
        </w:rPr>
        <w:t>2. Права и обязанности Сторон</w:t>
      </w:r>
    </w:p>
    <w:p w:rsidR="001A5C19" w:rsidRPr="00CB69AC" w:rsidRDefault="001A5C19" w:rsidP="001A5C19">
      <w:pPr>
        <w:keepNext/>
        <w:keepLines/>
        <w:ind w:right="-427" w:firstLine="709"/>
        <w:jc w:val="center"/>
        <w:rPr>
          <w:rFonts w:ascii="Liberation Serif" w:hAnsi="Liberation Serif"/>
        </w:rPr>
      </w:pPr>
    </w:p>
    <w:p w:rsidR="001A5C19" w:rsidRDefault="001A5C19" w:rsidP="001A5C19">
      <w:pPr>
        <w:keepNext/>
        <w:keepLines/>
        <w:ind w:right="-427" w:firstLine="709"/>
        <w:jc w:val="center"/>
        <w:rPr>
          <w:rFonts w:ascii="Liberation Serif" w:hAnsi="Liberation Serif"/>
          <w:b/>
          <w:bCs/>
        </w:rPr>
      </w:pPr>
      <w:r w:rsidRPr="00CB69AC">
        <w:rPr>
          <w:rFonts w:ascii="Liberation Serif" w:hAnsi="Liberation Serif"/>
          <w:b/>
          <w:bCs/>
        </w:rPr>
        <w:t>2.1. Права и обязанности Исполнителя</w:t>
      </w:r>
    </w:p>
    <w:p w:rsidR="001A5C19" w:rsidRPr="00CB69AC" w:rsidRDefault="001A5C19" w:rsidP="001A5C19">
      <w:pPr>
        <w:keepNext/>
        <w:keepLines/>
        <w:ind w:right="-427" w:firstLine="709"/>
        <w:jc w:val="center"/>
        <w:rPr>
          <w:rFonts w:ascii="Liberation Serif" w:hAnsi="Liberation Serif"/>
        </w:rPr>
      </w:pPr>
    </w:p>
    <w:p w:rsidR="001A5C19" w:rsidRPr="00CB69AC" w:rsidRDefault="001A5C19" w:rsidP="001A5C19">
      <w:pPr>
        <w:numPr>
          <w:ilvl w:val="2"/>
          <w:numId w:val="6"/>
        </w:numPr>
        <w:tabs>
          <w:tab w:val="clear" w:pos="141"/>
          <w:tab w:val="left" w:pos="142"/>
        </w:tabs>
        <w:ind w:left="0" w:right="-427"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 xml:space="preserve">Предоставлять возможность Заказчику ознакомиться с: Уставом Организации, дополнительными образовательными программами, лицензией </w:t>
      </w:r>
      <w:r w:rsidRPr="00CB69AC">
        <w:rPr>
          <w:rFonts w:ascii="Liberation Serif" w:hAnsi="Liberation Serif"/>
        </w:rPr>
        <w:br/>
        <w:t>на осуществление образовательной деятельности, другими документами, регламентирующими осуществление образовательной деятельности Организацией.</w:t>
      </w:r>
    </w:p>
    <w:p w:rsidR="001A5C19" w:rsidRPr="00CB69AC" w:rsidRDefault="001A5C19" w:rsidP="001A5C19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ind w:left="0" w:right="-427"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Зачислить Обучающегося на</w:t>
      </w:r>
      <w:r w:rsidR="00416686">
        <w:rPr>
          <w:rFonts w:ascii="Liberation Serif" w:hAnsi="Liberation Serif"/>
        </w:rPr>
        <w:t xml:space="preserve"> обучение по </w:t>
      </w:r>
      <w:r w:rsidRPr="00CB69AC">
        <w:rPr>
          <w:rFonts w:ascii="Liberation Serif" w:hAnsi="Liberation Serif"/>
        </w:rPr>
        <w:t>дополнительной общеобразовательной программе (отдельную часть дополнительной общеобразовательной программы) _____________________________________________</w:t>
      </w:r>
      <w:r>
        <w:rPr>
          <w:rFonts w:ascii="Liberation Serif" w:hAnsi="Liberation Serif"/>
        </w:rPr>
        <w:t>___________________________</w:t>
      </w:r>
      <w:r w:rsidRPr="00CB69AC">
        <w:rPr>
          <w:rFonts w:ascii="Liberation Serif" w:hAnsi="Liberation Serif"/>
        </w:rPr>
        <w:t xml:space="preserve">,  </w:t>
      </w:r>
    </w:p>
    <w:p w:rsidR="001A5C19" w:rsidRPr="001A5C19" w:rsidRDefault="001A5C19" w:rsidP="001A5C19">
      <w:pPr>
        <w:tabs>
          <w:tab w:val="left" w:pos="142"/>
          <w:tab w:val="left" w:pos="639"/>
        </w:tabs>
        <w:ind w:right="-427"/>
        <w:rPr>
          <w:rFonts w:ascii="Liberation Serif" w:hAnsi="Liberation Serif"/>
          <w:i/>
          <w:sz w:val="24"/>
          <w:szCs w:val="24"/>
        </w:rPr>
      </w:pPr>
      <w:r w:rsidRPr="001A5C19">
        <w:rPr>
          <w:rFonts w:ascii="Liberation Serif" w:hAnsi="Liberation Serif"/>
          <w:i/>
          <w:sz w:val="24"/>
          <w:szCs w:val="24"/>
        </w:rPr>
        <w:t xml:space="preserve">    (наименование образовательной программы, части общеобразовательной программы)</w:t>
      </w:r>
    </w:p>
    <w:p w:rsidR="001A5C19" w:rsidRPr="00CB69AC" w:rsidRDefault="001A5C19" w:rsidP="001A5C19">
      <w:pPr>
        <w:tabs>
          <w:tab w:val="left" w:pos="142"/>
          <w:tab w:val="left" w:pos="639"/>
        </w:tabs>
        <w:ind w:right="-427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форма обучения ____________________.</w:t>
      </w:r>
    </w:p>
    <w:p w:rsidR="001A5C19" w:rsidRPr="00CB69AC" w:rsidRDefault="001A5C19" w:rsidP="001A5C19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ind w:left="0" w:right="-427"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Обеспечивать защиту пр</w:t>
      </w:r>
      <w:r>
        <w:rPr>
          <w:rFonts w:ascii="Liberation Serif" w:hAnsi="Liberation Serif"/>
        </w:rPr>
        <w:t xml:space="preserve">ав Обучающегося в соответствии </w:t>
      </w:r>
      <w:r w:rsidRPr="00CB69AC">
        <w:rPr>
          <w:rFonts w:ascii="Liberation Serif" w:hAnsi="Liberation Serif"/>
        </w:rPr>
        <w:t>с законодательством.</w:t>
      </w:r>
    </w:p>
    <w:p w:rsidR="001A5C19" w:rsidRPr="00CB69AC" w:rsidRDefault="001A5C19" w:rsidP="001A5C19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ind w:left="0" w:right="-427"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Обеспечивать охрану жизни, укрепление физического и психического здоровья Обучающегося, создавать благоприятные условия для интеллектуального, нравственного, эстетического развития ли</w:t>
      </w:r>
      <w:r>
        <w:rPr>
          <w:rFonts w:ascii="Liberation Serif" w:hAnsi="Liberation Serif"/>
        </w:rPr>
        <w:t xml:space="preserve">чности, всестороннего развития </w:t>
      </w:r>
      <w:r w:rsidRPr="00CB69AC">
        <w:rPr>
          <w:rFonts w:ascii="Liberation Serif" w:hAnsi="Liberation Serif"/>
        </w:rPr>
        <w:t>его способностей.</w:t>
      </w:r>
    </w:p>
    <w:p w:rsidR="001A5C19" w:rsidRPr="00CB69AC" w:rsidRDefault="001A5C19" w:rsidP="001A5C19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ind w:left="0" w:right="-427" w:firstLine="709"/>
        <w:jc w:val="both"/>
        <w:rPr>
          <w:rFonts w:ascii="Liberation Serif" w:hAnsi="Liberation Serif"/>
          <w:spacing w:val="-4"/>
        </w:rPr>
      </w:pPr>
      <w:r w:rsidRPr="00CB69AC">
        <w:rPr>
          <w:rFonts w:ascii="Liberation Serif" w:hAnsi="Liberation Serif"/>
        </w:rPr>
        <w:lastRenderedPageBreak/>
        <w:t>Нести ответственность за жизнь и здоровье Обучающегося во время образовательного процесса, за соблюдение установленных санитарно-гигиенических норм, правил и требований.</w:t>
      </w:r>
    </w:p>
    <w:p w:rsidR="001A5C19" w:rsidRPr="00CB69AC" w:rsidRDefault="001A5C19" w:rsidP="001A5C19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ind w:left="0" w:right="-427"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  <w:spacing w:val="-4"/>
        </w:rPr>
        <w:t>Обеспечивать, в пределах имеющихся возможностей, максимально комфортные условия для занятий в помещениях, соответствующих санитарным и гигиеническим требованиям, а также предоставлять оснащение, соотв</w:t>
      </w:r>
      <w:r>
        <w:rPr>
          <w:rFonts w:ascii="Liberation Serif" w:hAnsi="Liberation Serif"/>
          <w:spacing w:val="-4"/>
        </w:rPr>
        <w:t xml:space="preserve">етствующее обязательным нормам </w:t>
      </w:r>
      <w:r w:rsidRPr="00CB69AC">
        <w:rPr>
          <w:rFonts w:ascii="Liberation Serif" w:hAnsi="Liberation Serif"/>
          <w:spacing w:val="-4"/>
        </w:rPr>
        <w:t>и правилам, предъявляемым к образовательному процессу.</w:t>
      </w:r>
    </w:p>
    <w:p w:rsidR="001A5C19" w:rsidRPr="00CB69AC" w:rsidRDefault="001A5C19" w:rsidP="001A5C19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ind w:left="0" w:right="-427"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Гарантировать предоставление образовательной услуги в полном объеме согласно учебному плану.</w:t>
      </w:r>
    </w:p>
    <w:p w:rsidR="001A5C19" w:rsidRPr="00CB69AC" w:rsidRDefault="001A5C19" w:rsidP="001A5C19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ind w:left="0" w:right="-427"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Предоставлять Заказчику возможность ознакомления с ходом и содержанием образовательного процесса и итогами освоения программы Обучающимся.</w:t>
      </w:r>
    </w:p>
    <w:p w:rsidR="001A5C19" w:rsidRPr="00CB69AC" w:rsidRDefault="001A5C19" w:rsidP="001A5C19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ind w:left="0" w:right="-427"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Осуществлять подготовку к участию Обучающегося в соревнованиях, конкурсах и олимпиадах различного уровня.</w:t>
      </w:r>
    </w:p>
    <w:p w:rsidR="001A5C19" w:rsidRPr="00CB69AC" w:rsidRDefault="001A5C19" w:rsidP="001A5C19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ind w:left="0" w:right="-427"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Сохранять место за Обучающимся в случае е</w:t>
      </w:r>
      <w:r w:rsidR="00416686">
        <w:rPr>
          <w:rFonts w:ascii="Liberation Serif" w:hAnsi="Liberation Serif"/>
        </w:rPr>
        <w:t xml:space="preserve">го болезни, лечения, карантина </w:t>
      </w:r>
      <w:r w:rsidRPr="00CB69AC">
        <w:rPr>
          <w:rFonts w:ascii="Liberation Serif" w:hAnsi="Liberation Serif"/>
        </w:rPr>
        <w:t>и других случаях пропуска занятий по уважительной причине.</w:t>
      </w:r>
    </w:p>
    <w:p w:rsidR="001A5C19" w:rsidRPr="00CB69AC" w:rsidRDefault="001A5C19" w:rsidP="001A5C19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ind w:left="0" w:right="-427"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Направить в адрес Заказчика уведомление о возникновении обстоятельств, препятствующих оказанию услуги в очной форме, в т</w:t>
      </w:r>
      <w:r>
        <w:rPr>
          <w:rFonts w:ascii="Liberation Serif" w:hAnsi="Liberation Serif"/>
        </w:rPr>
        <w:t xml:space="preserve">ечение двух рабочих дней после </w:t>
      </w:r>
      <w:r w:rsidRPr="00CB69AC">
        <w:rPr>
          <w:rFonts w:ascii="Liberation Serif" w:hAnsi="Liberation Serif"/>
        </w:rPr>
        <w:t>их возникновения.</w:t>
      </w:r>
    </w:p>
    <w:p w:rsidR="001A5C19" w:rsidRPr="00CB69AC" w:rsidRDefault="0099652B" w:rsidP="001A5C19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ind w:left="0" w:right="-427" w:firstLine="709"/>
        <w:jc w:val="both"/>
        <w:rPr>
          <w:rFonts w:ascii="Liberation Serif" w:hAnsi="Liberation Serif"/>
          <w:b/>
          <w:bCs/>
        </w:rPr>
      </w:pPr>
      <w:r>
        <w:rPr>
          <w:rFonts w:ascii="Liberation Serif" w:hAnsi="Liberation Serif"/>
        </w:rPr>
        <w:t xml:space="preserve"> </w:t>
      </w:r>
      <w:r w:rsidR="001A5C19" w:rsidRPr="00CB69AC">
        <w:rPr>
          <w:rFonts w:ascii="Liberation Serif" w:hAnsi="Liberation Serif"/>
        </w:rPr>
        <w:t xml:space="preserve">В случае, предусмотренном п. </w:t>
      </w:r>
      <w:r w:rsidR="00416686">
        <w:rPr>
          <w:rFonts w:ascii="Liberation Serif" w:hAnsi="Liberation Serif"/>
        </w:rPr>
        <w:t>2.1.11.</w:t>
      </w:r>
      <w:r w:rsidR="001A5C19" w:rsidRPr="00CB69AC">
        <w:rPr>
          <w:rFonts w:ascii="Liberation Serif" w:hAnsi="Liberation Serif"/>
        </w:rPr>
        <w:t xml:space="preserve"> предложить Обучающемуся оказание образовательной услуги по программе, указанной в п. 2.1.2, или аналогичной общеобразовательной программе той же направленности в дистанционной форме.</w:t>
      </w:r>
    </w:p>
    <w:p w:rsidR="001A5C19" w:rsidRPr="00CB69AC" w:rsidRDefault="001A5C19" w:rsidP="001A5C19">
      <w:pPr>
        <w:keepNext/>
        <w:keepLines/>
        <w:ind w:right="-427"/>
        <w:rPr>
          <w:rFonts w:ascii="Liberation Serif" w:hAnsi="Liberation Serif"/>
          <w:kern w:val="1"/>
        </w:rPr>
      </w:pPr>
      <w:r>
        <w:rPr>
          <w:rFonts w:ascii="Liberation Serif" w:hAnsi="Liberation Serif"/>
          <w:b/>
          <w:bCs/>
        </w:rPr>
        <w:tab/>
      </w:r>
      <w:r w:rsidRPr="00416686">
        <w:rPr>
          <w:rFonts w:ascii="Liberation Serif" w:hAnsi="Liberation Serif"/>
          <w:bCs/>
        </w:rPr>
        <w:t>2.2.</w:t>
      </w:r>
      <w:r w:rsidRPr="00CB69AC">
        <w:rPr>
          <w:rFonts w:ascii="Liberation Serif" w:hAnsi="Liberation Serif"/>
          <w:b/>
          <w:bCs/>
        </w:rPr>
        <w:t xml:space="preserve"> Исполнитель вправе:</w:t>
      </w:r>
    </w:p>
    <w:p w:rsidR="001A5C19" w:rsidRPr="00CB69AC" w:rsidRDefault="001A5C19" w:rsidP="001A5C19">
      <w:pPr>
        <w:numPr>
          <w:ilvl w:val="2"/>
          <w:numId w:val="2"/>
        </w:numPr>
        <w:tabs>
          <w:tab w:val="left" w:pos="142"/>
          <w:tab w:val="left" w:pos="639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>Определять программу развития Организации, содержание, формы и методы образовательной работы, корректировать учебный план, выбирать дополнительные образовательные программы, методические пособия.</w:t>
      </w:r>
    </w:p>
    <w:p w:rsidR="001A5C19" w:rsidRPr="00CB69AC" w:rsidRDefault="001A5C19" w:rsidP="001A5C19">
      <w:pPr>
        <w:numPr>
          <w:ilvl w:val="2"/>
          <w:numId w:val="2"/>
        </w:numPr>
        <w:tabs>
          <w:tab w:val="left" w:pos="142"/>
          <w:tab w:val="left" w:pos="639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>Устанавливать режим работы Ор</w:t>
      </w:r>
      <w:r>
        <w:rPr>
          <w:rFonts w:ascii="Liberation Serif" w:hAnsi="Liberation Serif"/>
          <w:kern w:val="1"/>
        </w:rPr>
        <w:t xml:space="preserve">ганизации (расписание занятий, </w:t>
      </w:r>
      <w:r w:rsidRPr="00CB69AC">
        <w:rPr>
          <w:rFonts w:ascii="Liberation Serif" w:hAnsi="Liberation Serif"/>
          <w:kern w:val="1"/>
        </w:rPr>
        <w:t>их сменность, продолжительность учебной недели и т.д.) в соответствии с Уставом.</w:t>
      </w:r>
    </w:p>
    <w:p w:rsidR="001A5C19" w:rsidRPr="00CB69AC" w:rsidRDefault="001A5C19" w:rsidP="001A5C19">
      <w:pPr>
        <w:numPr>
          <w:ilvl w:val="2"/>
          <w:numId w:val="2"/>
        </w:numPr>
        <w:tabs>
          <w:tab w:val="left" w:pos="142"/>
          <w:tab w:val="left" w:pos="639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 xml:space="preserve">Поощрять Обучающегося или применять </w:t>
      </w:r>
      <w:r>
        <w:rPr>
          <w:rFonts w:ascii="Liberation Serif" w:hAnsi="Liberation Serif"/>
          <w:kern w:val="1"/>
        </w:rPr>
        <w:t xml:space="preserve">меры дисциплинарного взыскания </w:t>
      </w:r>
      <w:r w:rsidRPr="00CB69AC">
        <w:rPr>
          <w:rFonts w:ascii="Liberation Serif" w:hAnsi="Liberation Serif"/>
          <w:kern w:val="1"/>
        </w:rPr>
        <w:t>в соответствии с Уставом и Правилами внутреннего распорядка Организации.</w:t>
      </w:r>
    </w:p>
    <w:p w:rsidR="001A5C19" w:rsidRPr="00CB69AC" w:rsidRDefault="001A5C19" w:rsidP="001A5C19">
      <w:pPr>
        <w:numPr>
          <w:ilvl w:val="2"/>
          <w:numId w:val="2"/>
        </w:numPr>
        <w:tabs>
          <w:tab w:val="left" w:pos="142"/>
          <w:tab w:val="left" w:pos="639"/>
        </w:tabs>
        <w:ind w:left="0" w:right="-427" w:firstLine="709"/>
        <w:jc w:val="both"/>
        <w:rPr>
          <w:rFonts w:ascii="Liberation Serif" w:hAnsi="Liberation Serif"/>
          <w:b/>
          <w:bCs/>
        </w:rPr>
      </w:pPr>
      <w:r w:rsidRPr="00CB69AC">
        <w:rPr>
          <w:rFonts w:ascii="Liberation Serif" w:hAnsi="Liberation Serif"/>
          <w:kern w:val="1"/>
        </w:rPr>
        <w:t>Привлекать Заказчика к ответственности в случае причинения Организации имущественного вреда по вине Обучающегося в соответствии с действующим законодательством.</w:t>
      </w:r>
    </w:p>
    <w:p w:rsidR="001A5C19" w:rsidRPr="00CB69AC" w:rsidRDefault="001A5C19" w:rsidP="001A5C19">
      <w:pPr>
        <w:keepNext/>
        <w:keepLines/>
        <w:tabs>
          <w:tab w:val="left" w:pos="142"/>
        </w:tabs>
        <w:ind w:right="-427" w:firstLine="709"/>
        <w:rPr>
          <w:rFonts w:ascii="Liberation Serif" w:hAnsi="Liberation Serif"/>
          <w:kern w:val="1"/>
        </w:rPr>
      </w:pPr>
      <w:r w:rsidRPr="00416686">
        <w:rPr>
          <w:rFonts w:ascii="Liberation Serif" w:hAnsi="Liberation Serif"/>
          <w:bCs/>
        </w:rPr>
        <w:t>2.3.</w:t>
      </w:r>
      <w:r w:rsidRPr="00CB69AC">
        <w:rPr>
          <w:rFonts w:ascii="Liberation Serif" w:hAnsi="Liberation Serif"/>
          <w:b/>
          <w:bCs/>
        </w:rPr>
        <w:t xml:space="preserve"> Заказчик (Обучающийся) обязан:</w:t>
      </w:r>
    </w:p>
    <w:p w:rsidR="001A5C19" w:rsidRPr="00CB69AC" w:rsidRDefault="001A5C19" w:rsidP="001A5C19">
      <w:pPr>
        <w:numPr>
          <w:ilvl w:val="2"/>
          <w:numId w:val="5"/>
        </w:numPr>
        <w:tabs>
          <w:tab w:val="left" w:pos="-5103"/>
          <w:tab w:val="left" w:pos="142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>Соблюдать Правила внутреннего распорядка Организации и следовать Уставу Организации.</w:t>
      </w:r>
    </w:p>
    <w:p w:rsidR="001A5C19" w:rsidRPr="00CB69AC" w:rsidRDefault="001A5C19" w:rsidP="001A5C19">
      <w:pPr>
        <w:numPr>
          <w:ilvl w:val="2"/>
          <w:numId w:val="5"/>
        </w:numPr>
        <w:tabs>
          <w:tab w:val="left" w:pos="-5103"/>
          <w:tab w:val="left" w:pos="142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>Обеспечивать посещение занятий в соответствии с утвержденным расписанием.</w:t>
      </w:r>
    </w:p>
    <w:p w:rsidR="001A5C19" w:rsidRPr="00CB69AC" w:rsidRDefault="001A5C19" w:rsidP="001A5C19">
      <w:pPr>
        <w:numPr>
          <w:ilvl w:val="2"/>
          <w:numId w:val="5"/>
        </w:numPr>
        <w:tabs>
          <w:tab w:val="left" w:pos="-5103"/>
          <w:tab w:val="left" w:pos="142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>Обеспечивать Обучающегося не</w:t>
      </w:r>
      <w:r>
        <w:rPr>
          <w:rFonts w:ascii="Liberation Serif" w:hAnsi="Liberation Serif"/>
          <w:kern w:val="1"/>
        </w:rPr>
        <w:t xml:space="preserve">обходимыми средствами обучения </w:t>
      </w:r>
      <w:r w:rsidRPr="00CB69AC">
        <w:rPr>
          <w:rFonts w:ascii="Liberation Serif" w:hAnsi="Liberation Serif"/>
          <w:kern w:val="1"/>
        </w:rPr>
        <w:t>по дополнительным общеобразовательным программам.</w:t>
      </w:r>
    </w:p>
    <w:p w:rsidR="001A5C19" w:rsidRPr="00CB69AC" w:rsidRDefault="001A5C19" w:rsidP="001A5C19">
      <w:pPr>
        <w:numPr>
          <w:ilvl w:val="2"/>
          <w:numId w:val="5"/>
        </w:numPr>
        <w:tabs>
          <w:tab w:val="left" w:pos="-5103"/>
          <w:tab w:val="left" w:pos="142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>Своевременно информировать педагогических работников о болезни ребенка или возможном отсутствии.</w:t>
      </w:r>
    </w:p>
    <w:p w:rsidR="001A5C19" w:rsidRPr="00CB69AC" w:rsidRDefault="001A5C19" w:rsidP="001A5C19">
      <w:pPr>
        <w:numPr>
          <w:ilvl w:val="2"/>
          <w:numId w:val="5"/>
        </w:numPr>
        <w:tabs>
          <w:tab w:val="left" w:pos="-5103"/>
          <w:tab w:val="left" w:pos="142"/>
        </w:tabs>
        <w:ind w:left="0" w:right="-427" w:firstLine="709"/>
        <w:jc w:val="both"/>
        <w:rPr>
          <w:rFonts w:ascii="Liberation Serif" w:hAnsi="Liberation Serif"/>
          <w:b/>
          <w:bCs/>
          <w:kern w:val="1"/>
        </w:rPr>
      </w:pPr>
      <w:r w:rsidRPr="00CB69AC">
        <w:rPr>
          <w:rFonts w:ascii="Liberation Serif" w:hAnsi="Liberation Serif"/>
          <w:kern w:val="1"/>
        </w:rPr>
        <w:lastRenderedPageBreak/>
        <w:t xml:space="preserve">Извещать педагогических работников </w:t>
      </w:r>
      <w:r>
        <w:rPr>
          <w:rFonts w:ascii="Liberation Serif" w:hAnsi="Liberation Serif"/>
          <w:kern w:val="1"/>
        </w:rPr>
        <w:t xml:space="preserve">о сопровождающих в Организацию </w:t>
      </w:r>
      <w:r w:rsidRPr="00CB69AC">
        <w:rPr>
          <w:rFonts w:ascii="Liberation Serif" w:hAnsi="Liberation Serif"/>
          <w:kern w:val="1"/>
        </w:rPr>
        <w:t>и домой Обучающегося. В случае самостояте</w:t>
      </w:r>
      <w:r>
        <w:rPr>
          <w:rFonts w:ascii="Liberation Serif" w:hAnsi="Liberation Serif"/>
          <w:kern w:val="1"/>
        </w:rPr>
        <w:t xml:space="preserve">льного следования Обучающегося </w:t>
      </w:r>
      <w:r w:rsidRPr="00CB69AC">
        <w:rPr>
          <w:rFonts w:ascii="Liberation Serif" w:hAnsi="Liberation Serif"/>
          <w:kern w:val="1"/>
        </w:rPr>
        <w:t>в Организацию и домой, ответственность за жизнь и здоровье ребенка во время следования его по маршруту несет Заказчик.</w:t>
      </w:r>
    </w:p>
    <w:p w:rsidR="001A5C19" w:rsidRPr="00CB69AC" w:rsidRDefault="001A5C19" w:rsidP="001A5C19">
      <w:pPr>
        <w:tabs>
          <w:tab w:val="left" w:pos="-5103"/>
          <w:tab w:val="left" w:pos="142"/>
        </w:tabs>
        <w:ind w:right="-427"/>
        <w:rPr>
          <w:rFonts w:ascii="Liberation Serif" w:hAnsi="Liberation Serif"/>
          <w:kern w:val="1"/>
        </w:rPr>
      </w:pPr>
      <w:r>
        <w:rPr>
          <w:rFonts w:ascii="Liberation Serif" w:hAnsi="Liberation Serif"/>
          <w:b/>
          <w:bCs/>
          <w:kern w:val="1"/>
        </w:rPr>
        <w:tab/>
      </w:r>
      <w:r>
        <w:rPr>
          <w:rFonts w:ascii="Liberation Serif" w:hAnsi="Liberation Serif"/>
          <w:b/>
          <w:bCs/>
          <w:kern w:val="1"/>
        </w:rPr>
        <w:tab/>
      </w:r>
      <w:r w:rsidRPr="00CB69AC">
        <w:rPr>
          <w:rFonts w:ascii="Liberation Serif" w:hAnsi="Liberation Serif"/>
          <w:b/>
          <w:bCs/>
          <w:kern w:val="1"/>
        </w:rPr>
        <w:t>2.4. Заказчик (Обучающийся) вправе:</w:t>
      </w:r>
    </w:p>
    <w:p w:rsidR="001A5C19" w:rsidRPr="00CB69AC" w:rsidRDefault="001A5C19" w:rsidP="001A5C19">
      <w:pPr>
        <w:numPr>
          <w:ilvl w:val="2"/>
          <w:numId w:val="4"/>
        </w:numPr>
        <w:tabs>
          <w:tab w:val="left" w:pos="-5103"/>
          <w:tab w:val="left" w:pos="142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>Знакомиться с дополнительными общеобразовательными программами, технологиями и формами обучения.</w:t>
      </w:r>
    </w:p>
    <w:p w:rsidR="001A5C19" w:rsidRPr="00CB69AC" w:rsidRDefault="001A5C19" w:rsidP="001A5C19">
      <w:pPr>
        <w:numPr>
          <w:ilvl w:val="2"/>
          <w:numId w:val="4"/>
        </w:numPr>
        <w:tabs>
          <w:tab w:val="left" w:pos="-5103"/>
          <w:tab w:val="left" w:pos="142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>Требовать предоставление информации по вопросам организации образовательного процесса.</w:t>
      </w:r>
    </w:p>
    <w:p w:rsidR="001A5C19" w:rsidRPr="00CB69AC" w:rsidRDefault="001A5C19" w:rsidP="001A5C19">
      <w:pPr>
        <w:numPr>
          <w:ilvl w:val="2"/>
          <w:numId w:val="4"/>
        </w:numPr>
        <w:tabs>
          <w:tab w:val="left" w:pos="-5103"/>
          <w:tab w:val="left" w:pos="142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>Участвовать в управлении Организацией в соответствии с ее Уставом.</w:t>
      </w:r>
    </w:p>
    <w:p w:rsidR="001A5C19" w:rsidRPr="00CB69AC" w:rsidRDefault="001A5C19" w:rsidP="001A5C19">
      <w:pPr>
        <w:numPr>
          <w:ilvl w:val="2"/>
          <w:numId w:val="4"/>
        </w:numPr>
        <w:tabs>
          <w:tab w:val="left" w:pos="-5103"/>
          <w:tab w:val="left" w:pos="142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>Принимать участие в организации и про</w:t>
      </w:r>
      <w:r>
        <w:rPr>
          <w:rFonts w:ascii="Liberation Serif" w:hAnsi="Liberation Serif"/>
          <w:kern w:val="1"/>
        </w:rPr>
        <w:t xml:space="preserve">ведении совместных мероприятий </w:t>
      </w:r>
      <w:r w:rsidRPr="00CB69AC">
        <w:rPr>
          <w:rFonts w:ascii="Liberation Serif" w:hAnsi="Liberation Serif"/>
          <w:kern w:val="1"/>
        </w:rPr>
        <w:t>и праздников.</w:t>
      </w:r>
    </w:p>
    <w:p w:rsidR="001A5C19" w:rsidRPr="00CB69AC" w:rsidRDefault="001A5C19" w:rsidP="001A5C19">
      <w:pPr>
        <w:numPr>
          <w:ilvl w:val="2"/>
          <w:numId w:val="4"/>
        </w:numPr>
        <w:tabs>
          <w:tab w:val="left" w:pos="-5103"/>
          <w:tab w:val="left" w:pos="142"/>
        </w:tabs>
        <w:ind w:left="0" w:right="-427"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  <w:kern w:val="1"/>
        </w:rPr>
        <w:t xml:space="preserve">Представлять письменное заявление о </w:t>
      </w:r>
      <w:r>
        <w:rPr>
          <w:rFonts w:ascii="Liberation Serif" w:hAnsi="Liberation Serif"/>
          <w:kern w:val="1"/>
        </w:rPr>
        <w:t xml:space="preserve">сохранении места в Организации </w:t>
      </w:r>
      <w:r w:rsidRPr="00CB69AC">
        <w:rPr>
          <w:rFonts w:ascii="Liberation Serif" w:hAnsi="Liberation Serif"/>
          <w:kern w:val="1"/>
        </w:rPr>
        <w:t>на время отсутствия ребёнка по причинам санитарно-курортного лечения, карантина, отпуска, командировки, а также в иных случаях по согласованию с Исполнителем.</w:t>
      </w:r>
    </w:p>
    <w:p w:rsidR="001A5C19" w:rsidRPr="00CB69AC" w:rsidRDefault="001A5C19" w:rsidP="001A5C19">
      <w:pPr>
        <w:tabs>
          <w:tab w:val="left" w:pos="-5103"/>
          <w:tab w:val="left" w:pos="142"/>
        </w:tabs>
        <w:ind w:left="709" w:right="-427"/>
        <w:rPr>
          <w:rFonts w:ascii="Liberation Serif" w:hAnsi="Liberation Serif"/>
        </w:rPr>
      </w:pPr>
    </w:p>
    <w:p w:rsidR="001A5C19" w:rsidRPr="00CB69AC" w:rsidRDefault="001A5C19" w:rsidP="001A5C19">
      <w:pPr>
        <w:keepNext/>
        <w:keepLines/>
        <w:numPr>
          <w:ilvl w:val="0"/>
          <w:numId w:val="1"/>
        </w:numPr>
        <w:tabs>
          <w:tab w:val="left" w:pos="142"/>
        </w:tabs>
        <w:ind w:right="-427"/>
        <w:jc w:val="center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b/>
          <w:bCs/>
          <w:kern w:val="1"/>
        </w:rPr>
        <w:t>Вопросы персонифицированного финансирования</w:t>
      </w:r>
    </w:p>
    <w:p w:rsidR="001A5C19" w:rsidRPr="00CB69AC" w:rsidRDefault="001A5C19" w:rsidP="001A5C19">
      <w:pPr>
        <w:keepNext/>
        <w:keepLines/>
        <w:tabs>
          <w:tab w:val="left" w:pos="142"/>
        </w:tabs>
        <w:ind w:left="360" w:right="-427"/>
        <w:rPr>
          <w:rFonts w:ascii="Liberation Serif" w:hAnsi="Liberation Serif"/>
          <w:kern w:val="1"/>
        </w:rPr>
      </w:pPr>
    </w:p>
    <w:p w:rsidR="001A5C19" w:rsidRPr="00CB69AC" w:rsidRDefault="001A5C19" w:rsidP="001A5C19">
      <w:pPr>
        <w:numPr>
          <w:ilvl w:val="1"/>
          <w:numId w:val="1"/>
        </w:numPr>
        <w:tabs>
          <w:tab w:val="left" w:pos="0"/>
          <w:tab w:val="left" w:pos="476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>Номер сертификата дополнительного образования: _______________</w:t>
      </w:r>
    </w:p>
    <w:p w:rsidR="001A5C19" w:rsidRPr="00CB69AC" w:rsidRDefault="001A5C19" w:rsidP="001A5C19">
      <w:pPr>
        <w:numPr>
          <w:ilvl w:val="1"/>
          <w:numId w:val="1"/>
        </w:numPr>
        <w:tabs>
          <w:tab w:val="left" w:pos="0"/>
          <w:tab w:val="left" w:pos="476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>Срок освоения образовательной программы \ части образовательной программы составляет ________ часов.</w:t>
      </w:r>
    </w:p>
    <w:p w:rsidR="001A5C19" w:rsidRPr="00CB69AC" w:rsidRDefault="001A5C19" w:rsidP="001A5C19">
      <w:pPr>
        <w:numPr>
          <w:ilvl w:val="1"/>
          <w:numId w:val="1"/>
        </w:numPr>
        <w:tabs>
          <w:tab w:val="left" w:pos="0"/>
          <w:tab w:val="left" w:pos="476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>Дата начала обучения: ___/___/_______</w:t>
      </w:r>
    </w:p>
    <w:p w:rsidR="001A5C19" w:rsidRPr="00CB69AC" w:rsidRDefault="001A5C19" w:rsidP="001A5C19">
      <w:pPr>
        <w:numPr>
          <w:ilvl w:val="1"/>
          <w:numId w:val="1"/>
        </w:numPr>
        <w:tabs>
          <w:tab w:val="left" w:pos="0"/>
          <w:tab w:val="left" w:pos="476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>Дата завершения обучения: ___/___/_______</w:t>
      </w:r>
    </w:p>
    <w:p w:rsidR="001A5C19" w:rsidRPr="00CB69AC" w:rsidRDefault="001A5C19" w:rsidP="001A5C19">
      <w:pPr>
        <w:numPr>
          <w:ilvl w:val="1"/>
          <w:numId w:val="1"/>
        </w:numPr>
        <w:tabs>
          <w:tab w:val="left" w:pos="0"/>
          <w:tab w:val="left" w:pos="476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>Стоимость образовательной услуги за период с даты начала обучения до даты завершения обучения составляет _____________.</w:t>
      </w:r>
    </w:p>
    <w:p w:rsidR="001A5C19" w:rsidRPr="00CB69AC" w:rsidRDefault="001A5C19" w:rsidP="001A5C19">
      <w:pPr>
        <w:numPr>
          <w:ilvl w:val="1"/>
          <w:numId w:val="1"/>
        </w:numPr>
        <w:tabs>
          <w:tab w:val="left" w:pos="0"/>
          <w:tab w:val="left" w:pos="476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 xml:space="preserve">Оказание Исполнителем образовательной услуги является для обучающегося бесплатным, и оплачивается из </w:t>
      </w:r>
      <w:r w:rsidR="00070144" w:rsidRPr="00F62410">
        <w:rPr>
          <w:color w:val="000000" w:themeColor="text1"/>
        </w:rPr>
        <w:t>бюджета</w:t>
      </w:r>
      <w:r w:rsidR="00070144" w:rsidRPr="00F62410">
        <w:rPr>
          <w:color w:val="000000" w:themeColor="text1"/>
          <w:spacing w:val="1"/>
        </w:rPr>
        <w:t xml:space="preserve"> </w:t>
      </w:r>
      <w:r w:rsidR="00070144" w:rsidRPr="00F62410">
        <w:rPr>
          <w:color w:val="000000" w:themeColor="text1"/>
        </w:rPr>
        <w:t>муниципального</w:t>
      </w:r>
      <w:r w:rsidR="00070144" w:rsidRPr="00F62410">
        <w:rPr>
          <w:color w:val="000000" w:themeColor="text1"/>
          <w:spacing w:val="1"/>
        </w:rPr>
        <w:t xml:space="preserve"> </w:t>
      </w:r>
      <w:r w:rsidR="00070144" w:rsidRPr="00F62410">
        <w:rPr>
          <w:color w:val="000000" w:themeColor="text1"/>
        </w:rPr>
        <w:t>образования</w:t>
      </w:r>
      <w:r w:rsidR="00070144" w:rsidRPr="00F62410">
        <w:rPr>
          <w:color w:val="000000" w:themeColor="text1"/>
          <w:spacing w:val="1"/>
        </w:rPr>
        <w:t xml:space="preserve"> </w:t>
      </w:r>
      <w:r w:rsidR="00070144" w:rsidRPr="00F62410">
        <w:rPr>
          <w:color w:val="000000" w:themeColor="text1"/>
        </w:rPr>
        <w:t>субъекта</w:t>
      </w:r>
      <w:r w:rsidR="00070144" w:rsidRPr="00F62410">
        <w:rPr>
          <w:color w:val="000000" w:themeColor="text1"/>
          <w:spacing w:val="1"/>
        </w:rPr>
        <w:t xml:space="preserve"> </w:t>
      </w:r>
      <w:r w:rsidR="00070144" w:rsidRPr="00F62410">
        <w:rPr>
          <w:color w:val="000000" w:themeColor="text1"/>
        </w:rPr>
        <w:t>Российской</w:t>
      </w:r>
      <w:r w:rsidR="00070144" w:rsidRPr="00F62410">
        <w:rPr>
          <w:color w:val="000000" w:themeColor="text1"/>
          <w:spacing w:val="1"/>
        </w:rPr>
        <w:t xml:space="preserve"> </w:t>
      </w:r>
      <w:r w:rsidR="00070144" w:rsidRPr="00F62410">
        <w:rPr>
          <w:color w:val="000000" w:themeColor="text1"/>
        </w:rPr>
        <w:t>Федерации</w:t>
      </w:r>
      <w:r w:rsidR="00070144" w:rsidRPr="00CB69AC">
        <w:rPr>
          <w:rFonts w:ascii="Liberation Serif" w:hAnsi="Liberation Serif"/>
          <w:kern w:val="1"/>
        </w:rPr>
        <w:t xml:space="preserve"> </w:t>
      </w:r>
      <w:r w:rsidRPr="00CB69AC">
        <w:rPr>
          <w:rFonts w:ascii="Liberation Serif" w:hAnsi="Liberation Serif"/>
          <w:kern w:val="1"/>
        </w:rPr>
        <w:t xml:space="preserve">в установленном нормативными правовыми актами порядке на основании предоставляемого Заказчиком сертификата персонифицированного финансирования Обучающегося. </w:t>
      </w:r>
    </w:p>
    <w:p w:rsidR="001A5C19" w:rsidRPr="00CB69AC" w:rsidRDefault="001A5C19" w:rsidP="001A5C19">
      <w:pPr>
        <w:numPr>
          <w:ilvl w:val="1"/>
          <w:numId w:val="1"/>
        </w:numPr>
        <w:tabs>
          <w:tab w:val="left" w:pos="0"/>
          <w:tab w:val="left" w:pos="476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 xml:space="preserve">Средства сертификата персонифицированного финансирования Обучающегося списываются с указанного сертификата в установленном нормативными правовыми актами порядке ежемесячно в случае, если на 1-е число месяца настоящий Договор не был расторгнут. </w:t>
      </w:r>
    </w:p>
    <w:p w:rsidR="001A5C19" w:rsidRPr="00CB69AC" w:rsidRDefault="001A5C19" w:rsidP="001A5C19">
      <w:pPr>
        <w:numPr>
          <w:ilvl w:val="1"/>
          <w:numId w:val="1"/>
        </w:numPr>
        <w:tabs>
          <w:tab w:val="left" w:pos="0"/>
          <w:tab w:val="left" w:pos="476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>Образовательная услуга признается оказанной в полном объеме в случае фактической реализации образовательной программы в установленном объеме в группе, независимо от числа фактических посещений обучающимся занятий в соответствующем месяце.</w:t>
      </w:r>
    </w:p>
    <w:p w:rsidR="001A5C19" w:rsidRPr="00CB69AC" w:rsidRDefault="001A5C19" w:rsidP="001A5C19">
      <w:pPr>
        <w:tabs>
          <w:tab w:val="left" w:pos="476"/>
        </w:tabs>
        <w:ind w:left="709" w:right="-427"/>
        <w:rPr>
          <w:rFonts w:ascii="Liberation Serif" w:hAnsi="Liberation Serif"/>
          <w:kern w:val="1"/>
        </w:rPr>
      </w:pPr>
    </w:p>
    <w:p w:rsidR="001A5C19" w:rsidRPr="00CB69AC" w:rsidRDefault="001A5C19" w:rsidP="001A5C19">
      <w:pPr>
        <w:keepNext/>
        <w:keepLines/>
        <w:numPr>
          <w:ilvl w:val="0"/>
          <w:numId w:val="1"/>
        </w:numPr>
        <w:tabs>
          <w:tab w:val="left" w:pos="142"/>
        </w:tabs>
        <w:ind w:right="-427"/>
        <w:jc w:val="center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b/>
          <w:bCs/>
          <w:kern w:val="1"/>
        </w:rPr>
        <w:lastRenderedPageBreak/>
        <w:t>Ответственность Сторон за неисполнение или ненадлежащее исполнение обязательств по договору, порядок разрешения споров</w:t>
      </w:r>
    </w:p>
    <w:p w:rsidR="001A5C19" w:rsidRPr="00CB69AC" w:rsidRDefault="001A5C19" w:rsidP="001A5C19">
      <w:pPr>
        <w:keepNext/>
        <w:keepLines/>
        <w:tabs>
          <w:tab w:val="left" w:pos="142"/>
        </w:tabs>
        <w:ind w:left="360" w:right="-427"/>
        <w:rPr>
          <w:rFonts w:ascii="Liberation Serif" w:hAnsi="Liberation Serif"/>
          <w:kern w:val="1"/>
        </w:rPr>
      </w:pPr>
    </w:p>
    <w:p w:rsidR="001A5C19" w:rsidRPr="00CB69AC" w:rsidRDefault="001A5C19" w:rsidP="001A5C19">
      <w:pPr>
        <w:numPr>
          <w:ilvl w:val="1"/>
          <w:numId w:val="1"/>
        </w:numPr>
        <w:tabs>
          <w:tab w:val="left" w:pos="0"/>
          <w:tab w:val="left" w:pos="142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>За неисполнение либо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1A5C19" w:rsidRPr="00CB69AC" w:rsidRDefault="001A5C19" w:rsidP="001A5C19">
      <w:pPr>
        <w:numPr>
          <w:ilvl w:val="1"/>
          <w:numId w:val="1"/>
        </w:numPr>
        <w:tabs>
          <w:tab w:val="left" w:pos="0"/>
          <w:tab w:val="left" w:pos="142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>Все споры между Исполнителем и Заказчик</w:t>
      </w:r>
      <w:r>
        <w:rPr>
          <w:rFonts w:ascii="Liberation Serif" w:hAnsi="Liberation Serif"/>
          <w:kern w:val="1"/>
        </w:rPr>
        <w:t xml:space="preserve">ом решаются путем переговоров, </w:t>
      </w:r>
      <w:r w:rsidRPr="00CB69AC">
        <w:rPr>
          <w:rFonts w:ascii="Liberation Serif" w:hAnsi="Liberation Serif"/>
          <w:kern w:val="1"/>
        </w:rPr>
        <w:t>а в случае невозможности достижения договоренности - в судебном порядке в соответствии с законодательством Российской Федерации.</w:t>
      </w:r>
    </w:p>
    <w:p w:rsidR="001A5C19" w:rsidRPr="00CB69AC" w:rsidRDefault="001A5C19" w:rsidP="001A5C19">
      <w:pPr>
        <w:tabs>
          <w:tab w:val="left" w:pos="142"/>
        </w:tabs>
        <w:ind w:left="709" w:right="-427"/>
        <w:jc w:val="both"/>
        <w:rPr>
          <w:rFonts w:ascii="Liberation Serif" w:hAnsi="Liberation Serif"/>
          <w:kern w:val="1"/>
        </w:rPr>
      </w:pPr>
    </w:p>
    <w:p w:rsidR="001A5C19" w:rsidRPr="00CB69AC" w:rsidRDefault="001A5C19" w:rsidP="001A5C19">
      <w:pPr>
        <w:numPr>
          <w:ilvl w:val="0"/>
          <w:numId w:val="1"/>
        </w:numPr>
        <w:tabs>
          <w:tab w:val="left" w:pos="142"/>
        </w:tabs>
        <w:ind w:right="-427"/>
        <w:jc w:val="center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b/>
          <w:bCs/>
          <w:kern w:val="1"/>
        </w:rPr>
        <w:t>Основания изменения и расторжения договора</w:t>
      </w:r>
    </w:p>
    <w:p w:rsidR="001A5C19" w:rsidRPr="00CB69AC" w:rsidRDefault="001A5C19" w:rsidP="001A5C19">
      <w:pPr>
        <w:tabs>
          <w:tab w:val="left" w:pos="142"/>
        </w:tabs>
        <w:ind w:left="360" w:right="-427"/>
        <w:jc w:val="both"/>
        <w:rPr>
          <w:rFonts w:ascii="Liberation Serif" w:hAnsi="Liberation Serif"/>
          <w:kern w:val="1"/>
        </w:rPr>
      </w:pPr>
    </w:p>
    <w:p w:rsidR="001A5C19" w:rsidRPr="00CB69AC" w:rsidRDefault="001A5C19" w:rsidP="001A5C19">
      <w:pPr>
        <w:numPr>
          <w:ilvl w:val="1"/>
          <w:numId w:val="1"/>
        </w:numPr>
        <w:tabs>
          <w:tab w:val="left" w:pos="0"/>
          <w:tab w:val="left" w:pos="142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>Условия, на которых заключен настоящий Договор, могут быть изменены либо по соглашению сторон, либо в соответствии с законодательством Российской Федерации.</w:t>
      </w:r>
    </w:p>
    <w:p w:rsidR="001A5C19" w:rsidRPr="00CB69AC" w:rsidRDefault="001A5C19" w:rsidP="001A5C19">
      <w:pPr>
        <w:numPr>
          <w:ilvl w:val="1"/>
          <w:numId w:val="1"/>
        </w:numPr>
        <w:tabs>
          <w:tab w:val="left" w:pos="0"/>
          <w:tab w:val="left" w:pos="142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>Настоящий Договор может быть ра</w:t>
      </w:r>
      <w:r>
        <w:rPr>
          <w:rFonts w:ascii="Liberation Serif" w:hAnsi="Liberation Serif"/>
          <w:kern w:val="1"/>
        </w:rPr>
        <w:t xml:space="preserve">сторгнут по соглашению Сторон. </w:t>
      </w:r>
      <w:r w:rsidRPr="00CB69AC">
        <w:rPr>
          <w:rFonts w:ascii="Liberation Serif" w:hAnsi="Liberation Serif"/>
          <w:kern w:val="1"/>
        </w:rPr>
        <w:t>По инициативе Исполнителя Договор может быть расторгнут по основаниям, предусмотренным действующим законодательством Российской Федерации.</w:t>
      </w:r>
    </w:p>
    <w:p w:rsidR="001A5C19" w:rsidRPr="00CB69AC" w:rsidRDefault="001A5C19" w:rsidP="001A5C19">
      <w:pPr>
        <w:numPr>
          <w:ilvl w:val="1"/>
          <w:numId w:val="1"/>
        </w:numPr>
        <w:tabs>
          <w:tab w:val="left" w:pos="0"/>
          <w:tab w:val="left" w:pos="142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>По инициативе Организации Договор может быть расторгнут в следующих случаях:</w:t>
      </w:r>
    </w:p>
    <w:p w:rsidR="001A5C19" w:rsidRPr="00CB69AC" w:rsidRDefault="001A5C19" w:rsidP="001A5C19">
      <w:pPr>
        <w:numPr>
          <w:ilvl w:val="2"/>
          <w:numId w:val="1"/>
        </w:numPr>
        <w:tabs>
          <w:tab w:val="left" w:pos="142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>отсутствие медицинского документа о состоян</w:t>
      </w:r>
      <w:r>
        <w:rPr>
          <w:rFonts w:ascii="Liberation Serif" w:hAnsi="Liberation Serif"/>
          <w:kern w:val="1"/>
        </w:rPr>
        <w:t xml:space="preserve">ии здоровья </w:t>
      </w:r>
      <w:r w:rsidRPr="00CB69AC">
        <w:rPr>
          <w:rFonts w:ascii="Liberation Serif" w:hAnsi="Liberation Serif"/>
          <w:kern w:val="1"/>
        </w:rPr>
        <w:t>обучающегося;</w:t>
      </w:r>
    </w:p>
    <w:p w:rsidR="001A5C19" w:rsidRPr="00CB69AC" w:rsidRDefault="001A5C19" w:rsidP="001A5C19">
      <w:pPr>
        <w:numPr>
          <w:ilvl w:val="2"/>
          <w:numId w:val="1"/>
        </w:numPr>
        <w:tabs>
          <w:tab w:val="left" w:pos="142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 xml:space="preserve">невыполнение учебного плана обучающимся; </w:t>
      </w:r>
    </w:p>
    <w:p w:rsidR="001A5C19" w:rsidRPr="00CB69AC" w:rsidRDefault="001A5C19" w:rsidP="001A5C19">
      <w:pPr>
        <w:numPr>
          <w:ilvl w:val="2"/>
          <w:numId w:val="1"/>
        </w:numPr>
        <w:tabs>
          <w:tab w:val="left" w:pos="142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 xml:space="preserve">окончание полного курса освоения образовательной программы; </w:t>
      </w:r>
    </w:p>
    <w:p w:rsidR="001A5C19" w:rsidRPr="00CB69AC" w:rsidRDefault="001A5C19" w:rsidP="001A5C19">
      <w:pPr>
        <w:numPr>
          <w:ilvl w:val="2"/>
          <w:numId w:val="1"/>
        </w:numPr>
        <w:tabs>
          <w:tab w:val="left" w:pos="142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>наличие медицинского заклю</w:t>
      </w:r>
      <w:r>
        <w:rPr>
          <w:rFonts w:ascii="Liberation Serif" w:hAnsi="Liberation Serif"/>
          <w:kern w:val="1"/>
        </w:rPr>
        <w:t xml:space="preserve">чения, исключающего возможность </w:t>
      </w:r>
      <w:r w:rsidRPr="00CB69AC">
        <w:rPr>
          <w:rFonts w:ascii="Liberation Serif" w:hAnsi="Liberation Serif"/>
          <w:kern w:val="1"/>
        </w:rPr>
        <w:t>дальнейшего продолжения обучения в Организации;</w:t>
      </w:r>
    </w:p>
    <w:p w:rsidR="001A5C19" w:rsidRPr="00CB69AC" w:rsidRDefault="001A5C19" w:rsidP="001A5C19">
      <w:pPr>
        <w:numPr>
          <w:ilvl w:val="2"/>
          <w:numId w:val="1"/>
        </w:numPr>
        <w:tabs>
          <w:tab w:val="left" w:pos="142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>нарушение Правил внутреннего распорядка Организации;</w:t>
      </w:r>
    </w:p>
    <w:p w:rsidR="001A5C19" w:rsidRPr="00CB69AC" w:rsidRDefault="001A5C19" w:rsidP="001A5C19">
      <w:pPr>
        <w:numPr>
          <w:ilvl w:val="2"/>
          <w:numId w:val="1"/>
        </w:numPr>
        <w:tabs>
          <w:tab w:val="left" w:pos="142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>совершение противоправных действий и неоднократные нарушения Устава Организации.</w:t>
      </w:r>
    </w:p>
    <w:p w:rsidR="001A5C19" w:rsidRPr="00CB69AC" w:rsidRDefault="001A5C19" w:rsidP="001A5C19">
      <w:pPr>
        <w:numPr>
          <w:ilvl w:val="1"/>
          <w:numId w:val="1"/>
        </w:numPr>
        <w:tabs>
          <w:tab w:val="left" w:pos="142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>Вносимые изменения и дополнения в условия Договора рассматриваются сторонами в недельный срок и оформляются дополнительным соглашением.</w:t>
      </w:r>
    </w:p>
    <w:p w:rsidR="001A5C19" w:rsidRPr="008F6024" w:rsidRDefault="001A5C19" w:rsidP="001A5C19">
      <w:pPr>
        <w:numPr>
          <w:ilvl w:val="1"/>
          <w:numId w:val="1"/>
        </w:numPr>
        <w:tabs>
          <w:tab w:val="left" w:pos="142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>При возникновении обстоятельств, препятствующих продолжению оказания образовательной услуги в очной форме, образовательные услуги по настоящему Договору могут быть оказаны в дистанционной форме в случае, если отсутствует отказ Заказчика в письменной форме, и договор об образовании не расторгнут в соответств</w:t>
      </w:r>
      <w:r w:rsidRPr="008F6024">
        <w:rPr>
          <w:rFonts w:ascii="Liberation Serif" w:hAnsi="Liberation Serif"/>
          <w:kern w:val="1"/>
        </w:rPr>
        <w:t xml:space="preserve">ии с пунктом </w:t>
      </w:r>
      <w:r w:rsidR="008F6024" w:rsidRPr="008F6024">
        <w:rPr>
          <w:rFonts w:ascii="Liberation Serif" w:hAnsi="Liberation Serif"/>
          <w:kern w:val="1"/>
        </w:rPr>
        <w:t>104</w:t>
      </w:r>
      <w:r w:rsidRPr="008F6024">
        <w:rPr>
          <w:rFonts w:ascii="Liberation Serif" w:hAnsi="Liberation Serif"/>
          <w:kern w:val="1"/>
        </w:rPr>
        <w:t xml:space="preserve"> Правил персонифицированного финансирования </w:t>
      </w:r>
      <w:r w:rsidR="008F6024" w:rsidRPr="008F6024">
        <w:rPr>
          <w:rFonts w:ascii="Liberation Serif" w:hAnsi="Liberation Serif"/>
          <w:kern w:val="1"/>
        </w:rPr>
        <w:t>дополнительного образования детей Свердловской области</w:t>
      </w:r>
      <w:r w:rsidRPr="008F6024">
        <w:rPr>
          <w:rFonts w:ascii="Liberation Serif" w:hAnsi="Liberation Serif"/>
          <w:kern w:val="1"/>
        </w:rPr>
        <w:t>.</w:t>
      </w:r>
    </w:p>
    <w:p w:rsidR="001A5C19" w:rsidRPr="00CB69AC" w:rsidRDefault="001A5C19" w:rsidP="001A5C19">
      <w:pPr>
        <w:numPr>
          <w:ilvl w:val="1"/>
          <w:numId w:val="1"/>
        </w:numPr>
        <w:tabs>
          <w:tab w:val="left" w:pos="142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8F6024">
        <w:rPr>
          <w:rFonts w:ascii="Liberation Serif" w:hAnsi="Liberation Serif"/>
          <w:kern w:val="1"/>
        </w:rPr>
        <w:t xml:space="preserve">По окончании срока действия договора об образовании действие такого договора продлевается до момента окончания периода обучения по дополнительной общеобразовательной программе, но не более чем до окончания периода реализации программы персонифицированного финансирования, в соответствии с которой определен номинал сертификата персонифицированного финансирования, и одновременно не более чем до достижения обучающимся – участником системы </w:t>
      </w:r>
      <w:r w:rsidRPr="008F6024">
        <w:rPr>
          <w:rFonts w:ascii="Liberation Serif" w:hAnsi="Liberation Serif"/>
          <w:kern w:val="1"/>
        </w:rPr>
        <w:lastRenderedPageBreak/>
        <w:t>персонифицированного финансирования 18 лет, в случае, если договор об образовании не расторг</w:t>
      </w:r>
      <w:r w:rsidR="008F6024" w:rsidRPr="008F6024">
        <w:rPr>
          <w:rFonts w:ascii="Liberation Serif" w:hAnsi="Liberation Serif"/>
          <w:kern w:val="1"/>
        </w:rPr>
        <w:t>нут в соответствии с пунктом 104</w:t>
      </w:r>
      <w:r w:rsidRPr="008F6024">
        <w:rPr>
          <w:rFonts w:ascii="Liberation Serif" w:hAnsi="Liberation Serif"/>
          <w:kern w:val="1"/>
        </w:rPr>
        <w:t xml:space="preserve"> Правил персонифицированного финансирования </w:t>
      </w:r>
      <w:r w:rsidR="008F6024" w:rsidRPr="008F6024">
        <w:rPr>
          <w:rFonts w:ascii="Liberation Serif" w:hAnsi="Liberation Serif"/>
          <w:kern w:val="1"/>
        </w:rPr>
        <w:t>дополнительного образования детей Свердловской области</w:t>
      </w:r>
      <w:r w:rsidRPr="008F6024">
        <w:rPr>
          <w:rFonts w:ascii="Liberation Serif" w:hAnsi="Liberation Serif"/>
          <w:kern w:val="1"/>
        </w:rPr>
        <w:t xml:space="preserve"> по состоянию на 20 день до момента окончания срока действия договора об образовании</w:t>
      </w:r>
      <w:r w:rsidRPr="00CB69AC">
        <w:rPr>
          <w:rFonts w:ascii="Liberation Serif" w:hAnsi="Liberation Serif"/>
          <w:kern w:val="1"/>
        </w:rPr>
        <w:t>.</w:t>
      </w:r>
    </w:p>
    <w:p w:rsidR="001A5C19" w:rsidRPr="00CB69AC" w:rsidRDefault="001A5C19" w:rsidP="001A5C19">
      <w:pPr>
        <w:tabs>
          <w:tab w:val="left" w:pos="142"/>
        </w:tabs>
        <w:ind w:left="709" w:right="-427"/>
        <w:rPr>
          <w:rFonts w:ascii="Liberation Serif" w:hAnsi="Liberation Serif"/>
          <w:kern w:val="1"/>
        </w:rPr>
      </w:pPr>
    </w:p>
    <w:p w:rsidR="001A5C19" w:rsidRPr="00CB69AC" w:rsidRDefault="001A5C19" w:rsidP="001A5C19">
      <w:pPr>
        <w:keepNext/>
        <w:keepLines/>
        <w:numPr>
          <w:ilvl w:val="0"/>
          <w:numId w:val="1"/>
        </w:numPr>
        <w:tabs>
          <w:tab w:val="left" w:pos="142"/>
        </w:tabs>
        <w:ind w:right="-427"/>
        <w:jc w:val="center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b/>
          <w:bCs/>
          <w:kern w:val="1"/>
        </w:rPr>
        <w:t>Заключительные положения</w:t>
      </w:r>
    </w:p>
    <w:p w:rsidR="001A5C19" w:rsidRPr="00CB69AC" w:rsidRDefault="001A5C19" w:rsidP="001A5C19">
      <w:pPr>
        <w:keepNext/>
        <w:keepLines/>
        <w:tabs>
          <w:tab w:val="left" w:pos="142"/>
        </w:tabs>
        <w:ind w:left="360" w:right="-427"/>
        <w:rPr>
          <w:rFonts w:ascii="Liberation Serif" w:hAnsi="Liberation Serif"/>
          <w:kern w:val="1"/>
        </w:rPr>
      </w:pPr>
    </w:p>
    <w:p w:rsidR="001A5C19" w:rsidRPr="00CB69AC" w:rsidRDefault="001A5C19" w:rsidP="001A5C19">
      <w:pPr>
        <w:numPr>
          <w:ilvl w:val="1"/>
          <w:numId w:val="1"/>
        </w:numPr>
        <w:tabs>
          <w:tab w:val="left" w:pos="0"/>
          <w:tab w:val="left" w:pos="142"/>
          <w:tab w:val="left" w:pos="490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>Настоящий Договор может</w:t>
      </w:r>
      <w:r>
        <w:rPr>
          <w:rFonts w:ascii="Liberation Serif" w:hAnsi="Liberation Serif"/>
          <w:kern w:val="1"/>
        </w:rPr>
        <w:t xml:space="preserve"> быть заключен как в бумажной, </w:t>
      </w:r>
      <w:r w:rsidRPr="00CB69AC">
        <w:rPr>
          <w:rFonts w:ascii="Liberation Serif" w:hAnsi="Liberation Serif"/>
          <w:kern w:val="1"/>
        </w:rPr>
        <w:t>так и в электронной формах и подписан уполномоченным представителем Заказчика, в том числе простой электронной подписью посредством информационно-телекоммуникационных сетей общ</w:t>
      </w:r>
      <w:r w:rsidR="00416686">
        <w:rPr>
          <w:rFonts w:ascii="Liberation Serif" w:hAnsi="Liberation Serif"/>
          <w:kern w:val="1"/>
        </w:rPr>
        <w:t>его пользования и АИС «Портал</w:t>
      </w:r>
      <w:r w:rsidRPr="00CB69AC">
        <w:rPr>
          <w:rFonts w:ascii="Liberation Serif" w:hAnsi="Liberation Serif"/>
          <w:kern w:val="1"/>
        </w:rPr>
        <w:t>».</w:t>
      </w:r>
    </w:p>
    <w:p w:rsidR="001A5C19" w:rsidRPr="00CB69AC" w:rsidRDefault="001A5C19" w:rsidP="001A5C19">
      <w:pPr>
        <w:numPr>
          <w:ilvl w:val="1"/>
          <w:numId w:val="1"/>
        </w:numPr>
        <w:tabs>
          <w:tab w:val="left" w:pos="0"/>
          <w:tab w:val="left" w:pos="142"/>
          <w:tab w:val="left" w:pos="490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>Сведения, указанные в настоящем Договоре, соответствуют информации, размещенной на официальном сайте Организации в сети «Интернет».</w:t>
      </w:r>
    </w:p>
    <w:p w:rsidR="001A5C19" w:rsidRPr="00CB69AC" w:rsidRDefault="001A5C19" w:rsidP="001A5C19">
      <w:pPr>
        <w:numPr>
          <w:ilvl w:val="1"/>
          <w:numId w:val="1"/>
        </w:numPr>
        <w:tabs>
          <w:tab w:val="left" w:pos="0"/>
          <w:tab w:val="left" w:pos="142"/>
          <w:tab w:val="left" w:pos="490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>Под периодом предоставления образовательных услуг (периодом обучения) понимается промежуток времени с даты издания при</w:t>
      </w:r>
      <w:r>
        <w:rPr>
          <w:rFonts w:ascii="Liberation Serif" w:hAnsi="Liberation Serif"/>
          <w:kern w:val="1"/>
        </w:rPr>
        <w:t xml:space="preserve">каза о зачислении Обучающегося </w:t>
      </w:r>
      <w:r w:rsidRPr="00CB69AC">
        <w:rPr>
          <w:rFonts w:ascii="Liberation Serif" w:hAnsi="Liberation Serif"/>
          <w:kern w:val="1"/>
        </w:rPr>
        <w:t>в Организацию, до даты издания приказа об око</w:t>
      </w:r>
      <w:r w:rsidR="00416686">
        <w:rPr>
          <w:rFonts w:ascii="Liberation Serif" w:hAnsi="Liberation Serif"/>
          <w:kern w:val="1"/>
        </w:rPr>
        <w:t>нчании обучения или отчисления</w:t>
      </w:r>
      <w:r w:rsidRPr="00CB69AC">
        <w:rPr>
          <w:rFonts w:ascii="Liberation Serif" w:hAnsi="Liberation Serif"/>
          <w:kern w:val="1"/>
        </w:rPr>
        <w:t xml:space="preserve"> его из Организации.</w:t>
      </w:r>
    </w:p>
    <w:p w:rsidR="001A5C19" w:rsidRPr="00CB69AC" w:rsidRDefault="001A5C19" w:rsidP="001A5C19">
      <w:pPr>
        <w:numPr>
          <w:ilvl w:val="1"/>
          <w:numId w:val="1"/>
        </w:numPr>
        <w:tabs>
          <w:tab w:val="left" w:pos="0"/>
          <w:tab w:val="left" w:pos="142"/>
          <w:tab w:val="left" w:pos="490"/>
        </w:tabs>
        <w:ind w:left="0" w:right="-427" w:firstLine="709"/>
        <w:jc w:val="both"/>
        <w:rPr>
          <w:rFonts w:ascii="Liberation Serif" w:hAnsi="Liberation Serif"/>
          <w:kern w:val="1"/>
        </w:rPr>
      </w:pPr>
      <w:r w:rsidRPr="00CB69AC">
        <w:rPr>
          <w:rFonts w:ascii="Liberation Serif" w:hAnsi="Liberation Serif"/>
          <w:kern w:val="1"/>
        </w:rPr>
        <w:t>Стороны по взаимному согласию вправе дополнить настоящий Договор иными условиями. Изменения и дополнения настоящего Договора могут производиться как в бумажной, так и в электронной формах и подписываться уполномоченными представителями Сторон, в том числе простой электронной подписью посредством информационно-телекоммуникационных сетей общего пользования и АИС «Навигатор».</w:t>
      </w:r>
    </w:p>
    <w:p w:rsidR="001A5C19" w:rsidRPr="00CB69AC" w:rsidRDefault="001A5C19" w:rsidP="001A5C19">
      <w:pPr>
        <w:numPr>
          <w:ilvl w:val="1"/>
          <w:numId w:val="1"/>
        </w:numPr>
        <w:tabs>
          <w:tab w:val="left" w:pos="0"/>
          <w:tab w:val="left" w:pos="142"/>
          <w:tab w:val="left" w:pos="490"/>
        </w:tabs>
        <w:ind w:left="0" w:right="-427" w:firstLine="709"/>
        <w:jc w:val="both"/>
        <w:rPr>
          <w:rFonts w:ascii="Liberation Serif" w:hAnsi="Liberation Serif"/>
          <w:bCs/>
          <w:kern w:val="1"/>
        </w:rPr>
      </w:pPr>
      <w:r w:rsidRPr="00CB69AC">
        <w:rPr>
          <w:rFonts w:ascii="Liberation Serif" w:hAnsi="Liberation Serif"/>
          <w:kern w:val="1"/>
        </w:rPr>
        <w:t>Настоящий Договор составлен в 2-х экз</w:t>
      </w:r>
      <w:r>
        <w:rPr>
          <w:rFonts w:ascii="Liberation Serif" w:hAnsi="Liberation Serif"/>
          <w:kern w:val="1"/>
        </w:rPr>
        <w:t xml:space="preserve">емплярах, по одному для каждой </w:t>
      </w:r>
      <w:r w:rsidRPr="00CB69AC">
        <w:rPr>
          <w:rFonts w:ascii="Liberation Serif" w:hAnsi="Liberation Serif"/>
          <w:kern w:val="1"/>
        </w:rPr>
        <w:t xml:space="preserve">из сторон. Оба экземпляра имеют одинаковую юридическую силу. </w:t>
      </w:r>
    </w:p>
    <w:p w:rsidR="001A5C19" w:rsidRPr="00CB69AC" w:rsidRDefault="001A5C19" w:rsidP="001A5C19">
      <w:pPr>
        <w:numPr>
          <w:ilvl w:val="1"/>
          <w:numId w:val="1"/>
        </w:numPr>
        <w:tabs>
          <w:tab w:val="left" w:pos="0"/>
          <w:tab w:val="left" w:pos="142"/>
          <w:tab w:val="left" w:pos="490"/>
        </w:tabs>
        <w:ind w:left="0" w:right="-427" w:firstLine="709"/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  <w:bCs/>
          <w:kern w:val="1"/>
        </w:rPr>
        <w:t>Договор действует до полного исполнения обязательств Сторонами.</w:t>
      </w:r>
    </w:p>
    <w:p w:rsidR="001A5C19" w:rsidRPr="00CB69AC" w:rsidRDefault="001A5C19" w:rsidP="001A5C19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ind w:firstLine="709"/>
        <w:rPr>
          <w:rFonts w:ascii="Liberation Serif" w:hAnsi="Liberation Serif"/>
        </w:rPr>
      </w:pPr>
    </w:p>
    <w:p w:rsidR="001A5C19" w:rsidRPr="00CB69AC" w:rsidRDefault="001A5C19" w:rsidP="001A5C19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jc w:val="center"/>
        <w:rPr>
          <w:rFonts w:ascii="Liberation Serif" w:hAnsi="Liberation Serif"/>
        </w:rPr>
      </w:pPr>
      <w:r w:rsidRPr="00CB69AC">
        <w:rPr>
          <w:rFonts w:ascii="Liberation Serif" w:hAnsi="Liberation Serif"/>
        </w:rPr>
        <w:t>7. Реквизиты и подписи Сторон</w:t>
      </w:r>
    </w:p>
    <w:tbl>
      <w:tblPr>
        <w:tblpPr w:leftFromText="180" w:rightFromText="180" w:vertAnchor="text" w:horzAnchor="margin" w:tblpY="43"/>
        <w:tblW w:w="10314" w:type="dxa"/>
        <w:tblLayout w:type="fixed"/>
        <w:tblLook w:val="0000"/>
      </w:tblPr>
      <w:tblGrid>
        <w:gridCol w:w="3369"/>
        <w:gridCol w:w="3402"/>
        <w:gridCol w:w="3543"/>
      </w:tblGrid>
      <w:tr w:rsidR="00F91612" w:rsidRPr="00CB69AC" w:rsidTr="00F91612">
        <w:tc>
          <w:tcPr>
            <w:tcW w:w="3369" w:type="dxa"/>
            <w:shd w:val="clear" w:color="auto" w:fill="auto"/>
          </w:tcPr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sz w:val="24"/>
                <w:szCs w:val="24"/>
              </w:rPr>
              <w:t>Исполнитель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sz w:val="24"/>
                <w:szCs w:val="24"/>
              </w:rPr>
              <w:t>______________________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i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(полное наименование и фирменное наименование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i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(при наличии) организации)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i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______________________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i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(место нахождения)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i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______________________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i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(банковские реквизиты)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i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______________________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i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(подпись)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м.п.</w:t>
            </w:r>
          </w:p>
        </w:tc>
        <w:tc>
          <w:tcPr>
            <w:tcW w:w="3402" w:type="dxa"/>
            <w:shd w:val="clear" w:color="auto" w:fill="auto"/>
          </w:tcPr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sz w:val="24"/>
                <w:szCs w:val="24"/>
              </w:rPr>
              <w:t xml:space="preserve">Заказчик 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sz w:val="24"/>
                <w:szCs w:val="24"/>
              </w:rPr>
              <w:t>____________________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i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(фамилия, имя, отчество (при наличии)/наименование юридического лица)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i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____________________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i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(дата рождения)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i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____________________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i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(место нахождения/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i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адрес места жительства)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i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___________________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i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(паспорт: серия, номер, когда и кем выдан)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i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____________________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i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телефон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i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____________________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i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(подпись)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м.п.</w:t>
            </w:r>
          </w:p>
        </w:tc>
        <w:tc>
          <w:tcPr>
            <w:tcW w:w="3543" w:type="dxa"/>
            <w:shd w:val="clear" w:color="auto" w:fill="auto"/>
          </w:tcPr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sz w:val="24"/>
                <w:szCs w:val="24"/>
              </w:rPr>
              <w:t xml:space="preserve">Обучающийся 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sz w:val="24"/>
                <w:szCs w:val="24"/>
              </w:rPr>
              <w:t>_______________________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i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(фамилия, имя, отчество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i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(при наличии))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i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_______________________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i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(дата рождения)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i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_______________________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i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(адрес места жительства)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i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_______________________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i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(паспорт: серия, номер, когда и кем выдан)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i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_______________________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i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(телефон)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i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______________________</w:t>
            </w:r>
          </w:p>
          <w:p w:rsidR="00F91612" w:rsidRPr="00F91612" w:rsidRDefault="00F91612" w:rsidP="00F91612">
            <w:pPr>
              <w:widowControl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91612">
              <w:rPr>
                <w:rFonts w:ascii="Liberation Serif" w:hAnsi="Liberation Serif"/>
                <w:i/>
                <w:sz w:val="24"/>
                <w:szCs w:val="24"/>
              </w:rPr>
              <w:t>(подпись)</w:t>
            </w:r>
          </w:p>
        </w:tc>
      </w:tr>
    </w:tbl>
    <w:p w:rsidR="001A5C19" w:rsidRPr="00CB69AC" w:rsidRDefault="001A5C19" w:rsidP="001A5C19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ind w:firstLine="709"/>
        <w:rPr>
          <w:rFonts w:ascii="Liberation Serif" w:hAnsi="Liberation Serif"/>
        </w:rPr>
      </w:pPr>
    </w:p>
    <w:p w:rsidR="001A5C19" w:rsidRPr="00CB69AC" w:rsidRDefault="001A5C19" w:rsidP="001A5C19">
      <w:pPr>
        <w:pStyle w:val="a3"/>
        <w:spacing w:line="240" w:lineRule="auto"/>
        <w:ind w:firstLine="0"/>
        <w:rPr>
          <w:rFonts w:ascii="Liberation Serif" w:hAnsi="Liberation Serif"/>
        </w:rPr>
      </w:pPr>
    </w:p>
    <w:p w:rsidR="00675F69" w:rsidRDefault="00675F69"/>
    <w:sectPr w:rsidR="00675F69" w:rsidSect="0099652B">
      <w:headerReference w:type="default" r:id="rId7"/>
      <w:pgSz w:w="11906" w:h="16838"/>
      <w:pgMar w:top="851" w:right="991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B83" w:rsidRDefault="00CC3B83" w:rsidP="001A5C19">
      <w:r>
        <w:separator/>
      </w:r>
    </w:p>
  </w:endnote>
  <w:endnote w:type="continuationSeparator" w:id="1">
    <w:p w:rsidR="00CC3B83" w:rsidRDefault="00CC3B83" w:rsidP="001A5C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B83" w:rsidRDefault="00CC3B83" w:rsidP="001A5C19">
      <w:r>
        <w:separator/>
      </w:r>
    </w:p>
  </w:footnote>
  <w:footnote w:type="continuationSeparator" w:id="1">
    <w:p w:rsidR="00CC3B83" w:rsidRDefault="00CC3B83" w:rsidP="001A5C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77650"/>
      <w:docPartObj>
        <w:docPartGallery w:val="Page Numbers (Top of Page)"/>
        <w:docPartUnique/>
      </w:docPartObj>
    </w:sdtPr>
    <w:sdtContent>
      <w:p w:rsidR="001A5C19" w:rsidRDefault="003D041D">
        <w:pPr>
          <w:pStyle w:val="a6"/>
          <w:jc w:val="center"/>
        </w:pPr>
        <w:fldSimple w:instr=" PAGE   \* MERGEFORMAT ">
          <w:r w:rsidR="00070144">
            <w:rPr>
              <w:noProof/>
            </w:rPr>
            <w:t>4</w:t>
          </w:r>
        </w:fldSimple>
      </w:p>
    </w:sdtContent>
  </w:sdt>
  <w:p w:rsidR="001A5C19" w:rsidRDefault="001A5C1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5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kern w:val="1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1069" w:hanging="360"/>
      </w:pPr>
      <w:rPr>
        <w:rFonts w:cs="Times New Roman"/>
        <w:b w:val="0"/>
        <w:bCs/>
        <w:kern w:val="1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kern w:val="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  <w:kern w:val="1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kern w:val="1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  <w:kern w:val="1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kern w:val="1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  <w:kern w:val="1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kern w:val="1"/>
        <w:sz w:val="24"/>
        <w:szCs w:val="24"/>
      </w:rPr>
    </w:lvl>
  </w:abstractNum>
  <w:abstractNum w:abstractNumId="1">
    <w:nsid w:val="00000007"/>
    <w:multiLevelType w:val="multilevel"/>
    <w:tmpl w:val="43C40498"/>
    <w:name w:val="WW8Num10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  <w:kern w:val="1"/>
        <w:sz w:val="24"/>
        <w:szCs w:val="24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824" w:hanging="540"/>
      </w:pPr>
      <w:rPr>
        <w:rFonts w:hint="default"/>
        <w:kern w:val="1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1855" w:hanging="720"/>
      </w:pPr>
      <w:rPr>
        <w:rFonts w:ascii="Liberation Serif" w:hAnsi="Liberation Serif" w:hint="default"/>
        <w:b w:val="0"/>
        <w:kern w:val="1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72" w:hanging="720"/>
      </w:pPr>
      <w:rPr>
        <w:rFonts w:hint="default"/>
        <w:kern w:val="1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6" w:hanging="1080"/>
      </w:pPr>
      <w:rPr>
        <w:rFonts w:hint="default"/>
        <w:kern w:val="1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00" w:hanging="1080"/>
      </w:pPr>
      <w:rPr>
        <w:rFonts w:hint="default"/>
        <w:kern w:val="1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44" w:hanging="1440"/>
      </w:pPr>
      <w:rPr>
        <w:rFonts w:hint="default"/>
        <w:kern w:val="1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8" w:hanging="1440"/>
      </w:pPr>
      <w:rPr>
        <w:rFonts w:hint="default"/>
        <w:kern w:val="1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72" w:hanging="1800"/>
      </w:pPr>
      <w:rPr>
        <w:rFonts w:hint="default"/>
        <w:kern w:val="1"/>
        <w:sz w:val="24"/>
        <w:szCs w:val="24"/>
      </w:rPr>
    </w:lvl>
  </w:abstractNum>
  <w:abstractNum w:abstractNumId="2">
    <w:nsid w:val="00000008"/>
    <w:multiLevelType w:val="multilevel"/>
    <w:tmpl w:val="EA602C7E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Liberation Serif" w:hAnsi="Liberation Serif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C"/>
    <w:multiLevelType w:val="multilevel"/>
    <w:tmpl w:val="0000000C"/>
    <w:name w:val="WW8Num15"/>
    <w:lvl w:ilvl="0">
      <w:start w:val="2"/>
      <w:numFmt w:val="decimal"/>
      <w:lvlText w:val="%1."/>
      <w:lvlJc w:val="left"/>
      <w:pPr>
        <w:tabs>
          <w:tab w:val="num" w:pos="0"/>
        </w:tabs>
        <w:ind w:left="460" w:hanging="460"/>
      </w:pPr>
      <w:rPr>
        <w:rFonts w:hint="default"/>
        <w:kern w:val="1"/>
        <w:sz w:val="24"/>
        <w:szCs w:val="24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470" w:hanging="460"/>
      </w:pPr>
      <w:rPr>
        <w:rFonts w:hint="default"/>
        <w:kern w:val="1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40" w:hanging="720"/>
      </w:pPr>
      <w:rPr>
        <w:rFonts w:hint="default"/>
        <w:kern w:val="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50" w:hanging="720"/>
      </w:pPr>
      <w:rPr>
        <w:rFonts w:hint="default"/>
        <w:kern w:val="1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20" w:hanging="1080"/>
      </w:pPr>
      <w:rPr>
        <w:rFonts w:hint="default"/>
        <w:kern w:val="1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30" w:hanging="1080"/>
      </w:pPr>
      <w:rPr>
        <w:rFonts w:hint="default"/>
        <w:kern w:val="1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500" w:hanging="1440"/>
      </w:pPr>
      <w:rPr>
        <w:rFonts w:hint="default"/>
        <w:kern w:val="1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510" w:hanging="1440"/>
      </w:pPr>
      <w:rPr>
        <w:rFonts w:hint="default"/>
        <w:kern w:val="1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80" w:hanging="1800"/>
      </w:pPr>
      <w:rPr>
        <w:rFonts w:hint="default"/>
        <w:kern w:val="1"/>
        <w:sz w:val="24"/>
        <w:szCs w:val="24"/>
      </w:rPr>
    </w:lvl>
  </w:abstractNum>
  <w:abstractNum w:abstractNumId="4">
    <w:nsid w:val="00000010"/>
    <w:multiLevelType w:val="multilevel"/>
    <w:tmpl w:val="00000010"/>
    <w:name w:val="WW8Num19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  <w:kern w:val="1"/>
        <w:sz w:val="24"/>
        <w:szCs w:val="24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550" w:hanging="540"/>
      </w:pPr>
      <w:rPr>
        <w:rFonts w:hint="default"/>
        <w:kern w:val="1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hint="default"/>
        <w:kern w:val="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50" w:hanging="720"/>
      </w:pPr>
      <w:rPr>
        <w:rFonts w:hint="default"/>
        <w:kern w:val="1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20" w:hanging="1080"/>
      </w:pPr>
      <w:rPr>
        <w:rFonts w:hint="default"/>
        <w:kern w:val="1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30" w:hanging="1080"/>
      </w:pPr>
      <w:rPr>
        <w:rFonts w:hint="default"/>
        <w:kern w:val="1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500" w:hanging="1440"/>
      </w:pPr>
      <w:rPr>
        <w:rFonts w:hint="default"/>
        <w:kern w:val="1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510" w:hanging="1440"/>
      </w:pPr>
      <w:rPr>
        <w:rFonts w:hint="default"/>
        <w:kern w:val="1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80" w:hanging="1800"/>
      </w:pPr>
      <w:rPr>
        <w:rFonts w:hint="default"/>
        <w:kern w:val="1"/>
        <w:sz w:val="24"/>
        <w:szCs w:val="24"/>
      </w:rPr>
    </w:lvl>
  </w:abstractNum>
  <w:abstractNum w:abstractNumId="5">
    <w:nsid w:val="00000015"/>
    <w:multiLevelType w:val="multilevel"/>
    <w:tmpl w:val="8CB20494"/>
    <w:name w:val="WW8Num24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0" w:hanging="450"/>
      </w:pPr>
    </w:lvl>
    <w:lvl w:ilvl="2">
      <w:start w:val="1"/>
      <w:numFmt w:val="decimal"/>
      <w:lvlText w:val="%1.%2.%3."/>
      <w:lvlJc w:val="left"/>
      <w:pPr>
        <w:tabs>
          <w:tab w:val="num" w:pos="141"/>
        </w:tabs>
        <w:ind w:left="1429" w:hanging="720"/>
      </w:pPr>
      <w:rPr>
        <w:rFonts w:ascii="Liberation Serif" w:hAnsi="Liberation Serif"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5C19"/>
    <w:rsid w:val="000422BF"/>
    <w:rsid w:val="00046AEA"/>
    <w:rsid w:val="00070144"/>
    <w:rsid w:val="001A5C19"/>
    <w:rsid w:val="001B16FB"/>
    <w:rsid w:val="001C056E"/>
    <w:rsid w:val="002118B3"/>
    <w:rsid w:val="00307673"/>
    <w:rsid w:val="00316459"/>
    <w:rsid w:val="00396B52"/>
    <w:rsid w:val="003D041D"/>
    <w:rsid w:val="00416686"/>
    <w:rsid w:val="005E12D9"/>
    <w:rsid w:val="00675F69"/>
    <w:rsid w:val="006B3FB3"/>
    <w:rsid w:val="00873B0C"/>
    <w:rsid w:val="008F6024"/>
    <w:rsid w:val="0099652B"/>
    <w:rsid w:val="00A92FE8"/>
    <w:rsid w:val="00BC4BFD"/>
    <w:rsid w:val="00BE4D36"/>
    <w:rsid w:val="00BF01EB"/>
    <w:rsid w:val="00C12F66"/>
    <w:rsid w:val="00CC3B83"/>
    <w:rsid w:val="00F42280"/>
    <w:rsid w:val="00F91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C1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1A5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исьмо"/>
    <w:basedOn w:val="a"/>
    <w:rsid w:val="001A5C19"/>
    <w:pPr>
      <w:autoSpaceDE w:val="0"/>
      <w:spacing w:line="320" w:lineRule="exact"/>
      <w:ind w:firstLine="720"/>
      <w:jc w:val="both"/>
    </w:pPr>
  </w:style>
  <w:style w:type="paragraph" w:customStyle="1" w:styleId="a4">
    <w:name w:val="обычный приложения"/>
    <w:basedOn w:val="a"/>
    <w:rsid w:val="001A5C19"/>
    <w:pPr>
      <w:spacing w:after="200" w:line="276" w:lineRule="auto"/>
      <w:jc w:val="center"/>
    </w:pPr>
    <w:rPr>
      <w:rFonts w:eastAsia="Calibri"/>
      <w:b/>
      <w:sz w:val="24"/>
      <w:szCs w:val="22"/>
    </w:rPr>
  </w:style>
  <w:style w:type="paragraph" w:styleId="a5">
    <w:name w:val="No Spacing"/>
    <w:qFormat/>
    <w:rsid w:val="001A5C19"/>
    <w:pPr>
      <w:keepNext/>
      <w:suppressAutoHyphens/>
      <w:spacing w:after="24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Cs/>
      <w:sz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1A5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6">
    <w:name w:val="header"/>
    <w:basedOn w:val="a"/>
    <w:link w:val="a7"/>
    <w:uiPriority w:val="99"/>
    <w:unhideWhenUsed/>
    <w:rsid w:val="001A5C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A5C19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1A5C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A5C19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2062</Words>
  <Characters>11757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</dc:creator>
  <cp:lastModifiedBy>jur</cp:lastModifiedBy>
  <cp:revision>12</cp:revision>
  <cp:lastPrinted>2021-11-11T03:19:00Z</cp:lastPrinted>
  <dcterms:created xsi:type="dcterms:W3CDTF">2021-10-26T10:56:00Z</dcterms:created>
  <dcterms:modified xsi:type="dcterms:W3CDTF">2021-11-23T09:06:00Z</dcterms:modified>
</cp:coreProperties>
</file>